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Pr="00B96B00" w:rsidRDefault="006A7E5D" w:rsidP="00573FD3">
      <w:pPr>
        <w:pStyle w:val="Tytu"/>
        <w:tabs>
          <w:tab w:val="left" w:pos="851"/>
        </w:tabs>
        <w:spacing w:line="360" w:lineRule="auto"/>
        <w:rPr>
          <w:b/>
          <w:color w:val="215868"/>
          <w:sz w:val="36"/>
          <w:szCs w:val="36"/>
        </w:rPr>
      </w:pPr>
      <w:r>
        <w:rPr>
          <w:b/>
          <w:color w:val="215868"/>
          <w:sz w:val="36"/>
          <w:szCs w:val="36"/>
        </w:rPr>
        <w:t>Zadanie</w:t>
      </w:r>
    </w:p>
    <w:p w:rsidR="00C123B1" w:rsidRPr="00C123B1" w:rsidRDefault="00C123B1" w:rsidP="00C123B1">
      <w:pPr>
        <w:rPr>
          <w:lang w:eastAsia="pl-PL"/>
        </w:rPr>
      </w:pPr>
    </w:p>
    <w:p w:rsidR="00886633" w:rsidRPr="00886633" w:rsidRDefault="00167960" w:rsidP="00ED70C6">
      <w:pPr>
        <w:pStyle w:val="Tytu"/>
        <w:tabs>
          <w:tab w:val="left" w:pos="0"/>
        </w:tabs>
        <w:spacing w:line="276" w:lineRule="auto"/>
        <w:ind w:right="1670"/>
        <w:rPr>
          <w:noProof/>
          <w:color w:val="215868"/>
          <w:sz w:val="32"/>
          <w:szCs w:val="28"/>
        </w:rPr>
      </w:pPr>
      <w:r>
        <w:rPr>
          <w:b/>
          <w:noProof/>
          <w:color w:val="215868"/>
          <w:sz w:val="32"/>
          <w:szCs w:val="28"/>
        </w:rPr>
        <mc:AlternateContent>
          <mc:Choice Requires="wpg">
            <w:drawing>
              <wp:anchor distT="0" distB="0" distL="114300" distR="114300" simplePos="0" relativeHeight="251722751" behindDoc="0" locked="0" layoutInCell="1" allowOverlap="1" wp14:anchorId="14DED9AA" wp14:editId="4450FEA3">
                <wp:simplePos x="0" y="0"/>
                <wp:positionH relativeFrom="column">
                  <wp:posOffset>-430530</wp:posOffset>
                </wp:positionH>
                <wp:positionV relativeFrom="paragraph">
                  <wp:posOffset>537210</wp:posOffset>
                </wp:positionV>
                <wp:extent cx="9292590" cy="2647950"/>
                <wp:effectExtent l="0" t="0" r="22860" b="19050"/>
                <wp:wrapNone/>
                <wp:docPr id="27" name="Grupa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92590" cy="2647950"/>
                          <a:chOff x="0" y="0"/>
                          <a:chExt cx="9293060" cy="2647950"/>
                        </a:xfrm>
                      </wpg:grpSpPr>
                      <wpg:grpSp>
                        <wpg:cNvPr id="4" name="Grupa 4"/>
                        <wpg:cNvGrpSpPr/>
                        <wpg:grpSpPr>
                          <a:xfrm>
                            <a:off x="0" y="0"/>
                            <a:ext cx="4770755" cy="2647950"/>
                            <a:chOff x="0" y="0"/>
                            <a:chExt cx="4770755" cy="2647950"/>
                          </a:xfrm>
                        </wpg:grpSpPr>
                        <wpg:grpSp>
                          <wpg:cNvPr id="8" name="Grupa 8"/>
                          <wpg:cNvGrpSpPr/>
                          <wpg:grpSpPr>
                            <a:xfrm>
                              <a:off x="0" y="9939"/>
                              <a:ext cx="1798955" cy="2638011"/>
                              <a:chOff x="0" y="9939"/>
                              <a:chExt cx="2771775" cy="2638011"/>
                            </a:xfrm>
                          </wpg:grpSpPr>
                          <wps:wsp>
                            <wps:cNvPr id="5" name="Elipsa 5"/>
                            <wps:cNvSpPr/>
                            <wps:spPr>
                              <a:xfrm>
                                <a:off x="638175" y="438150"/>
                                <a:ext cx="1514475" cy="22098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" name="Prostokąt 7"/>
                            <wps:cNvSpPr/>
                            <wps:spPr>
                              <a:xfrm>
                                <a:off x="0" y="9939"/>
                                <a:ext cx="2771775" cy="1581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9" name="Grupa 9"/>
                          <wpg:cNvGrpSpPr/>
                          <wpg:grpSpPr>
                            <a:xfrm>
                              <a:off x="983974" y="566530"/>
                              <a:ext cx="1798955" cy="1714500"/>
                              <a:chOff x="0" y="0"/>
                              <a:chExt cx="2771775" cy="2647950"/>
                            </a:xfrm>
                          </wpg:grpSpPr>
                          <wps:wsp>
                            <wps:cNvPr id="10" name="Elipsa 10"/>
                            <wps:cNvSpPr/>
                            <wps:spPr>
                              <a:xfrm>
                                <a:off x="638175" y="438150"/>
                                <a:ext cx="1514475" cy="22098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" name="Prostokąt 11"/>
                            <wps:cNvSpPr/>
                            <wps:spPr>
                              <a:xfrm>
                                <a:off x="0" y="0"/>
                                <a:ext cx="2771775" cy="1581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2" name="Grupa 12"/>
                          <wpg:cNvGrpSpPr/>
                          <wpg:grpSpPr>
                            <a:xfrm>
                              <a:off x="1987827" y="0"/>
                              <a:ext cx="1798955" cy="2647950"/>
                              <a:chOff x="0" y="0"/>
                              <a:chExt cx="2771775" cy="2647950"/>
                            </a:xfrm>
                          </wpg:grpSpPr>
                          <wps:wsp>
                            <wps:cNvPr id="13" name="Elipsa 13"/>
                            <wps:cNvSpPr/>
                            <wps:spPr>
                              <a:xfrm>
                                <a:off x="638175" y="438150"/>
                                <a:ext cx="1514475" cy="22098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" name="Prostokąt 14"/>
                            <wps:cNvSpPr/>
                            <wps:spPr>
                              <a:xfrm>
                                <a:off x="0" y="0"/>
                                <a:ext cx="2771775" cy="1581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" name="Grupa 1"/>
                          <wpg:cNvGrpSpPr/>
                          <wpg:grpSpPr>
                            <a:xfrm>
                              <a:off x="2971800" y="566530"/>
                              <a:ext cx="1798955" cy="1714500"/>
                              <a:chOff x="0" y="0"/>
                              <a:chExt cx="2771775" cy="2647950"/>
                            </a:xfrm>
                          </wpg:grpSpPr>
                          <wps:wsp>
                            <wps:cNvPr id="2" name="Elipsa 2"/>
                            <wps:cNvSpPr/>
                            <wps:spPr>
                              <a:xfrm>
                                <a:off x="638175" y="438150"/>
                                <a:ext cx="1514475" cy="22098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" name="Prostokąt 3"/>
                            <wps:cNvSpPr/>
                            <wps:spPr>
                              <a:xfrm>
                                <a:off x="0" y="0"/>
                                <a:ext cx="2771775" cy="1581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6" name="Grupa 6"/>
                        <wpg:cNvGrpSpPr/>
                        <wpg:grpSpPr>
                          <a:xfrm flipH="1">
                            <a:off x="4522305" y="0"/>
                            <a:ext cx="4770755" cy="2647950"/>
                            <a:chOff x="0" y="0"/>
                            <a:chExt cx="4770755" cy="2647950"/>
                          </a:xfrm>
                        </wpg:grpSpPr>
                        <wpg:grpSp>
                          <wpg:cNvPr id="15" name="Grupa 15"/>
                          <wpg:cNvGrpSpPr/>
                          <wpg:grpSpPr>
                            <a:xfrm>
                              <a:off x="0" y="0"/>
                              <a:ext cx="1798955" cy="2647950"/>
                              <a:chOff x="0" y="0"/>
                              <a:chExt cx="2771775" cy="2647950"/>
                            </a:xfrm>
                          </wpg:grpSpPr>
                          <wps:wsp>
                            <wps:cNvPr id="16" name="Elipsa 16"/>
                            <wps:cNvSpPr/>
                            <wps:spPr>
                              <a:xfrm>
                                <a:off x="638175" y="438150"/>
                                <a:ext cx="1514475" cy="22098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" name="Prostokąt 17"/>
                            <wps:cNvSpPr/>
                            <wps:spPr>
                              <a:xfrm>
                                <a:off x="0" y="0"/>
                                <a:ext cx="2771775" cy="1581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8" name="Grupa 18"/>
                          <wpg:cNvGrpSpPr/>
                          <wpg:grpSpPr>
                            <a:xfrm>
                              <a:off x="983974" y="566530"/>
                              <a:ext cx="1798955" cy="1714500"/>
                              <a:chOff x="0" y="0"/>
                              <a:chExt cx="2771775" cy="2647950"/>
                            </a:xfrm>
                          </wpg:grpSpPr>
                          <wps:wsp>
                            <wps:cNvPr id="19" name="Elipsa 19"/>
                            <wps:cNvSpPr/>
                            <wps:spPr>
                              <a:xfrm>
                                <a:off x="638175" y="438150"/>
                                <a:ext cx="1514475" cy="22098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" name="Prostokąt 20"/>
                            <wps:cNvSpPr/>
                            <wps:spPr>
                              <a:xfrm>
                                <a:off x="0" y="0"/>
                                <a:ext cx="2771775" cy="1581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1" name="Grupa 21"/>
                          <wpg:cNvGrpSpPr/>
                          <wpg:grpSpPr>
                            <a:xfrm>
                              <a:off x="1987827" y="0"/>
                              <a:ext cx="1798955" cy="2647950"/>
                              <a:chOff x="0" y="0"/>
                              <a:chExt cx="2771775" cy="2647950"/>
                            </a:xfrm>
                          </wpg:grpSpPr>
                          <wps:wsp>
                            <wps:cNvPr id="22" name="Elipsa 22"/>
                            <wps:cNvSpPr/>
                            <wps:spPr>
                              <a:xfrm>
                                <a:off x="638175" y="438150"/>
                                <a:ext cx="1514475" cy="22098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" name="Prostokąt 23"/>
                            <wps:cNvSpPr/>
                            <wps:spPr>
                              <a:xfrm>
                                <a:off x="0" y="0"/>
                                <a:ext cx="2771775" cy="1581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4" name="Grupa 24"/>
                          <wpg:cNvGrpSpPr/>
                          <wpg:grpSpPr>
                            <a:xfrm>
                              <a:off x="2971800" y="566530"/>
                              <a:ext cx="1798955" cy="1714500"/>
                              <a:chOff x="0" y="0"/>
                              <a:chExt cx="2771775" cy="2647950"/>
                            </a:xfrm>
                          </wpg:grpSpPr>
                          <wps:wsp>
                            <wps:cNvPr id="25" name="Elipsa 25"/>
                            <wps:cNvSpPr/>
                            <wps:spPr>
                              <a:xfrm>
                                <a:off x="638175" y="438150"/>
                                <a:ext cx="1514475" cy="22098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" name="Prostokąt 26"/>
                            <wps:cNvSpPr/>
                            <wps:spPr>
                              <a:xfrm>
                                <a:off x="0" y="0"/>
                                <a:ext cx="2771775" cy="1581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a 27" o:spid="_x0000_s1026" style="position:absolute;margin-left:-33.9pt;margin-top:42.3pt;width:731.7pt;height:208.5pt;z-index:251722751" coordsize="92930,26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">
                <v:group id="Grupa 4" o:spid="_x0000_s1027" style="position:absolute;width:47707;height:26479" coordsize="47707,26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group id="Grupa 8" o:spid="_x0000_s1028" style="position:absolute;top:99;width:17989;height:26380" coordorigin=",99" coordsize="27717,263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<v:oval id="Elipsa 5" o:spid="_x0000_s1029" style="position:absolute;left:6381;top:4381;width:15145;height:220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KW0MMA&#10;AADaAAAADwAAAGRycy9kb3ducmV2LnhtbESPwWrDMBBE74X+g9hCb7VckxbjRAklISb01sQfsLE2&#10;tom1ciwlVvP1VaHQ4zDzZpjFKphe3Gh0nWUFr0kKgri2uuNGQXXYvuQgnEfW2FsmBd/kYLV8fFhg&#10;oe3EX3Tb+0bEEnYFKmi9HwopXd2SQZfYgTh6Jzsa9FGOjdQjTrHc9DJL03dpsOO40OJA65bq8/5q&#10;FLyFzX34DH15Wbt8lmdllR23qVLPT+FjDsJT8P/hP3qnIwe/V+INk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fKW0MMAAADaAAAADwAAAAAAAAAAAAAAAACYAgAAZHJzL2Rv&#10;d25yZXYueG1sUEsFBgAAAAAEAAQA9QAAAIgDAAAAAA==&#10;" filled="f" strokecolor="#243f60 [1604]" strokeweight="2pt">
                      <v:stroke dashstyle="1 1"/>
                    </v:oval>
                    <v:rect id="Prostokąt 7" o:spid="_x0000_s1030" style="position:absolute;top:99;width:27717;height:158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Mu9cMA&#10;AADaAAAADwAAAGRycy9kb3ducmV2LnhtbESPQWsCMRSE74X+h/AKXkrNKrTV1ShFEDy1VHvp7bF5&#10;bhY3L0vyuq799U1B8DjMzDfMcj34VvUUUxPYwGRcgCKugm24NvB12D7NQCVBttgGJgMXSrBe3d8t&#10;sbThzJ/U76VWGcKpRANOpCu1TpUjj2kcOuLsHUP0KFnGWtuI5wz3rZ4WxYv22HBecNjRxlF12v94&#10;A/Pf6kNmoXt20nzPaz95P8b+0ZjRw/C2ACU0yC18be+sgVf4v5JvgF7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tMu9cMAAADaAAAADwAAAAAAAAAAAAAAAACYAgAAZHJzL2Rv&#10;d25yZXYueG1sUEsFBgAAAAAEAAQA9QAAAIgDAAAAAA==&#10;" fillcolor="white [3212]" strokecolor="white [3212]" strokeweight="2pt"/>
                  </v:group>
                  <v:group id="Grupa 9" o:spid="_x0000_s1031" style="position:absolute;left:9839;top:5665;width:17990;height:17145" coordsize="27717,26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<v:oval id="Elipsa 10" o:spid="_x0000_s1032" style="position:absolute;left:6381;top:4381;width:15145;height:220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IyksQA&#10;AADbAAAADwAAAGRycy9kb3ducmV2LnhtbESPQW/CMAyF75P4D5GRuI2UiqGqI6CJCYR2G/ADTOO1&#10;1RqnNBmE/fr5MImbrff83uflOrlOXWkIrWcDs2kGirjytuXawOm4fS5AhYhssfNMBu4UYL0aPS2x&#10;tP7Gn3Q9xFpJCIcSDTQx9qXWoWrIYZj6nli0Lz84jLIOtbYD3iTcdTrPsoV22LI0NNjTpqHq+/Dj&#10;DLyk99/+I3W7yyYU8yLfnfLzNjNmMk5vr6Aipfgw/1/vreALvfwiA+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yMpLEAAAA2wAAAA8AAAAAAAAAAAAAAAAAmAIAAGRycy9k&#10;b3ducmV2LnhtbFBLBQYAAAAABAAEAPUAAACJAwAAAAA=&#10;" filled="f" strokecolor="#243f60 [1604]" strokeweight="2pt">
                      <v:stroke dashstyle="1 1"/>
                    </v:oval>
                    <v:rect id="Prostokąt 11" o:spid="_x0000_s1033" style="position:absolute;width:27717;height:158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XrPMEA&#10;AADbAAAADwAAAGRycy9kb3ducmV2LnhtbERPS0sDMRC+C/6HMIIXsdkVKu22aRGh4Enp4+Jt2Ew3&#10;SzeTJZluV3+9KRS8zcf3nOV69J0aKKY2sIFyUoAiroNtuTFw2G+eZ6CSIFvsApOBH0qwXt3fLbGy&#10;4cJbGnbSqBzCqUIDTqSvtE61I49pEnrizB1D9CgZxkbbiJcc7jv9UhSv2mPLucFhT++O6tPu7A3M&#10;f+svmYV+6qT9nje+/DzG4cmYx4fxbQFKaJR/8c39YfP8Eq6/5AP06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V6zzBAAAA2wAAAA8AAAAAAAAAAAAAAAAAmAIAAGRycy9kb3du&#10;cmV2LnhtbFBLBQYAAAAABAAEAPUAAACGAwAAAAA=&#10;" fillcolor="white [3212]" strokecolor="white [3212]" strokeweight="2pt"/>
                  </v:group>
                  <v:group id="Grupa 12" o:spid="_x0000_s1034" style="position:absolute;left:19878;width:17989;height:26479" coordsize="27717,26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oval id="Elipsa 13" o:spid="_x0000_s1035" style="position:absolute;left:6381;top:4381;width:15145;height:220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Cs5cEA&#10;AADbAAAADwAAAGRycy9kb3ducmV2LnhtbERPzYrCMBC+L/gOYQRva2rdlVKNIoqy7G1dH2BsxrbY&#10;TGoTNfr0G0HY23x8vzNbBNOIK3WutqxgNExAEBdW11wq2P9u3jMQziNrbCyTgjs5WMx7bzPMtb3x&#10;D113vhQxhF2OCirv21xKV1Rk0A1tSxy5o+0M+gi7UuoObzHcNDJNkok0WHNsqLClVUXFaXcxCj7D&#10;+tF+h2Z7XrnsI0u3+/SwSZQa9MNyCsJT8P/il/tLx/ljeP4SD5D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CgrOXBAAAA2wAAAA8AAAAAAAAAAAAAAAAAmAIAAGRycy9kb3du&#10;cmV2LnhtbFBLBQYAAAAABAAEAPUAAACGAwAAAAA=&#10;" filled="f" strokecolor="#243f60 [1604]" strokeweight="2pt">
                      <v:stroke dashstyle="1 1"/>
                    </v:oval>
                    <v:rect id="Prostokąt 14" o:spid="_x0000_s1036" style="position:absolute;width:27717;height:158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JIpMIA&#10;AADbAAAADwAAAGRycy9kb3ducmV2LnhtbERPTWsCMRC9F/ofwhS8lJpV2qKrUYogeGqp9tLbsBk3&#10;i5vJkkzXtb++KQje5vE+Z7kefKt6iqkJbGAyLkARV8E2XBv4OmyfZqCSIFtsA5OBCyVYr+7vllja&#10;cOZP6vdSqxzCqUQDTqQrtU6VI49pHDrizB1D9CgZxlrbiOcc7ls9LYpX7bHh3OCwo42j6rT/8Qbm&#10;v9WHzEL34qT5ntd+8n6M/aMxo4fhbQFKaJCb+Ore2Tz/Gf5/yQfo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YkikwgAAANsAAAAPAAAAAAAAAAAAAAAAAJgCAABkcnMvZG93&#10;bnJldi54bWxQSwUGAAAAAAQABAD1AAAAhwMAAAAA&#10;" fillcolor="white [3212]" strokecolor="white [3212]" strokeweight="2pt"/>
                  </v:group>
                  <v:group id="Grupa 1" o:spid="_x0000_s1037" style="position:absolute;left:29718;top:5665;width:17989;height:17145" coordsize="27717,26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  <v:oval id="Elipsa 2" o:spid="_x0000_s1038" style="position:absolute;left:6381;top:4381;width:15145;height:220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sOpMMA&#10;AADaAAAADwAAAGRycy9kb3ducmV2LnhtbESPwWrDMBBE74X+g9hCb7VckxbjRAklISb01sQfsLE2&#10;tom1ciwlVvP1VaHQ4zAzb5jFKphe3Gh0nWUFr0kKgri2uuNGQXXYvuQgnEfW2FsmBd/kYLV8fFhg&#10;oe3EX3Tb+0ZECLsCFbTeD4WUrm7JoEvsQBy9kx0N+ijHRuoRpwg3vczS9F0a7DgutDjQuqX6vL8a&#10;BW9hcx8+Q19e1i6f5VlZZcdtqtTzU/iYg/AU/H/4r73TCjL4vRJvgF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sOpMMAAADaAAAADwAAAAAAAAAAAAAAAACYAgAAZHJzL2Rv&#10;d25yZXYueG1sUEsFBgAAAAAEAAQA9QAAAIgDAAAAAA==&#10;" filled="f" strokecolor="#243f60 [1604]" strokeweight="2pt">
                      <v:stroke dashstyle="1 1"/>
                    </v:oval>
                    <v:rect id="Prostokąt 3" o:spid="_x0000_s1039" style="position:absolute;width:27717;height:158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go9sMA&#10;AADaAAAADwAAAGRycy9kb3ducmV2LnhtbESPQWsCMRSE74X+h/AKXkrNamnR1ShFEDy1VHvp7bF5&#10;bhY3L0vyuq799U1B8DjMzDfMcj34VvUUUxPYwGRcgCKugm24NvB12D7NQCVBttgGJgMXSrBe3d8t&#10;sbThzJ/U76VWGcKpRANOpCu1TpUjj2kcOuLsHUP0KFnGWtuI5wz3rZ4Wxav22HBecNjRxlF12v94&#10;A/Pf6kNmoXtx0nzPaz95P8b+0ZjRw/C2ACU0yC18be+sgWf4v5JvgF7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ego9sMAAADaAAAADwAAAAAAAAAAAAAAAACYAgAAZHJzL2Rv&#10;d25yZXYueG1sUEsFBgAAAAAEAAQA9QAAAIgDAAAAAA==&#10;" fillcolor="white [3212]" strokecolor="white [3212]" strokeweight="2pt"/>
                  </v:group>
                </v:group>
                <v:group id="Grupa 6" o:spid="_x0000_s1040" style="position:absolute;left:45223;width:47707;height:26479;flip:x" coordsize="47707,26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A2PeFUwAAAANoAAAAPAAAA&#10;AAAAAAAAAAAAAKoCAABkcnMvZG93bnJldi54bWxQSwUGAAAAAAQABAD6AAAAlwMAAAAA&#10;">
                  <v:group id="Grupa 15" o:spid="_x0000_s1041" style="position:absolute;width:17989;height:26479" coordsize="27717,26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<v:oval id="Elipsa 16" o:spid="_x0000_s1042" style="position:absolute;left:6381;top:4381;width:15145;height:220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cPfcIA&#10;AADbAAAADwAAAGRycy9kb3ducmV2LnhtbERPzWrCQBC+F3yHZYTe6sbQhhBdRSwG6a2pDzDNjkkw&#10;OxuzW7P26buFQm/z8f3OehtML240us6yguUiAUFcW91xo+D0cXjKQTiPrLG3TAru5GC7mT2ssdB2&#10;4ne6Vb4RMYRdgQpa74dCSle3ZNAt7EAcubMdDfoIx0bqEacYbnqZJkkmDXYcG1ocaN9Sfam+jIKX&#10;8Po9vIW+vO5d/pyn5Sn9PCRKPc7DbgXCU/D/4j/3Ucf5Gfz+Eg+Qm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1w99wgAAANsAAAAPAAAAAAAAAAAAAAAAAJgCAABkcnMvZG93&#10;bnJldi54bWxQSwUGAAAAAAQABAD1AAAAhwMAAAAA&#10;" filled="f" strokecolor="#243f60 [1604]" strokeweight="2pt">
                      <v:stroke dashstyle="1 1"/>
                    </v:oval>
                    <v:rect id="Prostokąt 17" o:spid="_x0000_s1043" style="position:absolute;width:27717;height:158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DW08IA&#10;AADbAAAADwAAAGRycy9kb3ducmV2LnhtbERPTWsCMRC9F/ofwhS8lJpVaKurUYogeGqp9tLbsBk3&#10;i5vJkkzXtb++KQje5vE+Z7kefKt6iqkJbGAyLkARV8E2XBv4OmyfZqCSIFtsA5OBCyVYr+7vllja&#10;cOZP6vdSqxzCqUQDTqQrtU6VI49pHDrizB1D9CgZxlrbiOcc7ls9LYoX7bHh3OCwo42j6rT/8Qbm&#10;v9WHzEL37KT5ntd+8n6M/aMxo4fhbQFKaJCb+Ore2Tz/Ff5/yQfo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sNbTwgAAANsAAAAPAAAAAAAAAAAAAAAAAJgCAABkcnMvZG93&#10;bnJldi54bWxQSwUGAAAAAAQABAD1AAAAhwMAAAAA&#10;" fillcolor="white [3212]" strokecolor="white [3212]" strokeweight="2pt"/>
                  </v:group>
                  <v:group id="Grupa 18" o:spid="_x0000_s1044" style="position:absolute;left:9839;top:5665;width:17990;height:17145" coordsize="27717,26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<v:oval id="Elipsa 19" o:spid="_x0000_s1045" style="position:absolute;left:6381;top:4381;width:15145;height:220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ibD8EA&#10;AADbAAAADwAAAGRycy9kb3ducmV2LnhtbERPzYrCMBC+L/gOYQRva2pxl1qNIoqy7G1dH2BsxrbY&#10;TGoTNfr0G0HY23x8vzNbBNOIK3WutqxgNExAEBdW11wq2P9u3jMQziNrbCyTgjs5WMx7bzPMtb3x&#10;D113vhQxhF2OCirv21xKV1Rk0A1tSxy5o+0M+gi7UuoObzHcNDJNkk9psObYUGFLq4qK0+5iFHyE&#10;9aP9Ds32vHLZOEu3+/SwSZQa9MNyCsJT8P/il/tLx/kTeP4SD5D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FImw/BAAAA2wAAAA8AAAAAAAAAAAAAAAAAmAIAAGRycy9kb3du&#10;cmV2LnhtbFBLBQYAAAAABAAEAPUAAACGAwAAAAA=&#10;" filled="f" strokecolor="#243f60 [1604]" strokeweight="2pt">
                      <v:stroke dashstyle="1 1"/>
                    </v:oval>
                    <v:rect id="Prostokąt 20" o:spid="_x0000_s1046" style="position:absolute;width:27717;height:158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WEGsEA&#10;AADbAAAADwAAAGRycy9kb3ducmV2LnhtbERPTWsCMRC9C/0PYQpepGYVWtatUUqh4MlS20tvw2bc&#10;LN1MlmS6rv56cxA8Pt73ejv6Tg0UUxvYwGJegCKug225MfDz/fFUgkqCbLELTAbOlGC7eZissbLh&#10;xF80HKRROYRThQacSF9pnWpHHtM89MSZO4boUTKMjbYRTzncd3pZFC/aY8u5wWFP747qv8O/N7C6&#10;1J9Shv7ZSfu7avxif4zDzJjp4/j2CkpolLv45t5ZA8u8Pn/JP0Bvr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1hBrBAAAA2wAAAA8AAAAAAAAAAAAAAAAAmAIAAGRycy9kb3du&#10;cmV2LnhtbFBLBQYAAAAABAAEAPUAAACGAwAAAAA=&#10;" fillcolor="white [3212]" strokecolor="white [3212]" strokeweight="2pt"/>
                  </v:group>
                  <v:group id="Grupa 21" o:spid="_x0000_s1047" style="position:absolute;left:19878;width:17989;height:26479" coordsize="27717,26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<v:oval id="Elipsa 22" o:spid="_x0000_s1048" style="position:absolute;left:6381;top:4381;width:15145;height:220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DDw8MA&#10;AADbAAAADwAAAGRycy9kb3ducmV2LnhtbESP0WoCMRRE3wv9h3ALvtVsg5ZlNUpRFOlb1Q+4bq67&#10;i5ubdRM1+vWNUOjjMDNnmOk82lZcqfeNYw0fwwwEcelMw5WG/W71noPwAdlg65g03MnDfPb6MsXC&#10;uBv/0HUbKpEg7AvUUIfQFVL6siaLfug64uQdXW8xJNlX0vR4S3DbSpVln9Jiw2mhxo4WNZWn7cVq&#10;GMflo/uO7fq88PkoV+u9OqwyrQdv8WsCIlAM/+G/9sZoUAqeX9IP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DDw8MAAADbAAAADwAAAAAAAAAAAAAAAACYAgAAZHJzL2Rv&#10;d25yZXYueG1sUEsFBgAAAAAEAAQA9QAAAIgDAAAAAA==&#10;" filled="f" strokecolor="#243f60 [1604]" strokeweight="2pt">
                      <v:stroke dashstyle="1 1"/>
                    </v:oval>
                    <v:rect id="Prostokąt 23" o:spid="_x0000_s1049" style="position:absolute;width:27717;height:158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cabcQA&#10;AADbAAAADwAAAGRycy9kb3ducmV2LnhtbESPQUsDMRSE74L/ITzBi7TZVpR227RIQehJcfXi7bF5&#10;3SxuXpbkdbvtr28EweMwM98w6+3oOzVQTG1gA7NpAYq4DrblxsDX5+tkASoJssUuMBk4U4Lt5vZm&#10;jaUNJ/6goZJGZQinEg04kb7UOtWOPKZp6ImzdwjRo2QZG20jnjLcd3peFM/aY8t5wWFPO0f1T3X0&#10;BpaX+l0WoX9y0n4vGz97O8ThwZj7u/FlBUpolP/wX3tvDcwf4fdL/gF6c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nGm3EAAAA2wAAAA8AAAAAAAAAAAAAAAAAmAIAAGRycy9k&#10;b3ducmV2LnhtbFBLBQYAAAAABAAEAPUAAACJAwAAAAA=&#10;" fillcolor="white [3212]" strokecolor="white [3212]" strokeweight="2pt"/>
                  </v:group>
                  <v:group id="Grupa 24" o:spid="_x0000_s1050" style="position:absolute;left:29718;top:5665;width:17989;height:17145" coordsize="27717,26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<v:oval id="Elipsa 25" o:spid="_x0000_s1051" style="position:absolute;left:6381;top:4381;width:15145;height:220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lbt8QA&#10;AADbAAAADwAAAGRycy9kb3ducmV2LnhtbESPwWrDMBBE74X8g9hAb40cUxfjRAkhJSb0VjcfsLU2&#10;tom1ciw1Vvr1VaHQ4zAzb5j1Nphe3Gh0nWUFy0UCgri2uuNGwenj8JSDcB5ZY2+ZFNzJwXYze1hj&#10;oe3E73SrfCMihF2BClrvh0JKV7dk0C3sQBy9sx0N+ijHRuoRpwg3vUyT5EUa7DgutDjQvqX6Un0Z&#10;BVl4/R7eQl9e9y5/ztPylH4eEqUe52G3AuEp+P/wX/uoFaQZ/H6JP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5pW7fEAAAA2wAAAA8AAAAAAAAAAAAAAAAAmAIAAGRycy9k&#10;b3ducmV2LnhtbFBLBQYAAAAABAAEAPUAAACJAwAAAAA=&#10;" filled="f" strokecolor="#243f60 [1604]" strokeweight="2pt">
                      <v:stroke dashstyle="1 1"/>
                    </v:oval>
                    <v:rect id="Prostokąt 26" o:spid="_x0000_s1052" style="position:absolute;width:27717;height:158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C59cMA&#10;AADbAAAADwAAAGRycy9kb3ducmV2LnhtbESPQWsCMRSE70L/Q3iFXqRmFRTdGqUUhJ4q2l56e2ye&#10;m6WblyV5rtv++kYQPA4z8w2z3g6+VT3F1AQ2MJ0UoIirYBuuDXx97p6XoJIgW2wDk4FfSrDdPIzW&#10;WNpw4QP1R6lVhnAq0YAT6UqtU+XIY5qEjjh7pxA9Spax1jbiJcN9q2dFsdAeG84LDjt6c1T9HM/e&#10;wOqv2ssydHMnzfeq9tOPU+zHxjw9Dq8voIQGuYdv7XdrYLaA65f8A/Tm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5C59cMAAADbAAAADwAAAAAAAAAAAAAAAACYAgAAZHJzL2Rv&#10;d25yZXYueG1sUEsFBgAAAAAEAAQA9QAAAIgDAAAAAA==&#10;" fillcolor="white [3212]" strokecolor="white [3212]" strokeweight="2pt"/>
                  </v:group>
                </v:group>
              </v:group>
            </w:pict>
          </mc:Fallback>
        </mc:AlternateContent>
      </w:r>
      <w:r w:rsidR="00886633" w:rsidRPr="00886633">
        <w:rPr>
          <w:noProof/>
          <w:color w:val="215868"/>
          <w:sz w:val="32"/>
          <w:szCs w:val="28"/>
        </w:rPr>
        <w:t>Weź d</w:t>
      </w:r>
      <w:bookmarkStart w:id="0" w:name="_GoBack"/>
      <w:bookmarkEnd w:id="0"/>
      <w:r w:rsidR="00886633" w:rsidRPr="00886633">
        <w:rPr>
          <w:noProof/>
          <w:color w:val="215868"/>
          <w:sz w:val="32"/>
          <w:szCs w:val="28"/>
        </w:rPr>
        <w:t>o każdej ręki ołówek lub kredkę. Rysuj po linii przerywanej ręką lewą i prawą jednocześnie</w:t>
      </w:r>
      <w:r w:rsidR="00944FCD">
        <w:rPr>
          <w:noProof/>
          <w:color w:val="215868"/>
          <w:sz w:val="32"/>
          <w:szCs w:val="28"/>
        </w:rPr>
        <w:t>,</w:t>
      </w:r>
      <w:r w:rsidR="00886633" w:rsidRPr="00886633">
        <w:rPr>
          <w:noProof/>
          <w:color w:val="215868"/>
          <w:sz w:val="32"/>
          <w:szCs w:val="28"/>
        </w:rPr>
        <w:t xml:space="preserve"> zaczynając od lewej strony każdego szlaczka. Rysuj najdokładniej jak potrafisz. </w:t>
      </w:r>
    </w:p>
    <w:p w:rsidR="00886633" w:rsidRPr="00886633" w:rsidRDefault="00886633" w:rsidP="00886633">
      <w:pPr>
        <w:pStyle w:val="Tytu"/>
        <w:tabs>
          <w:tab w:val="left" w:pos="0"/>
        </w:tabs>
        <w:spacing w:line="276" w:lineRule="auto"/>
        <w:rPr>
          <w:b/>
          <w:noProof/>
          <w:color w:val="215868"/>
          <w:sz w:val="32"/>
          <w:szCs w:val="28"/>
        </w:rPr>
      </w:pPr>
    </w:p>
    <w:p w:rsidR="00886633" w:rsidRPr="00886633" w:rsidRDefault="00ED70C6" w:rsidP="00886633">
      <w:pPr>
        <w:pStyle w:val="Tytu"/>
        <w:tabs>
          <w:tab w:val="left" w:pos="0"/>
        </w:tabs>
        <w:spacing w:line="276" w:lineRule="auto"/>
        <w:rPr>
          <w:b/>
          <w:noProof/>
          <w:color w:val="215868"/>
          <w:sz w:val="32"/>
          <w:szCs w:val="28"/>
        </w:rPr>
      </w:pPr>
      <w:r>
        <w:rPr>
          <w:b/>
          <w:noProof/>
          <w:color w:val="215868"/>
          <w:sz w:val="32"/>
          <w:szCs w:val="28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2CF0FD01" wp14:editId="3426D546">
                <wp:simplePos x="0" y="0"/>
                <wp:positionH relativeFrom="column">
                  <wp:posOffset>165293</wp:posOffset>
                </wp:positionH>
                <wp:positionV relativeFrom="paragraph">
                  <wp:posOffset>174929</wp:posOffset>
                </wp:positionV>
                <wp:extent cx="8229600" cy="746757"/>
                <wp:effectExtent l="57150" t="19050" r="76200" b="92075"/>
                <wp:wrapNone/>
                <wp:docPr id="769" name="Grupa 7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29600" cy="746757"/>
                          <a:chOff x="0" y="0"/>
                          <a:chExt cx="7391027" cy="746825"/>
                        </a:xfrm>
                      </wpg:grpSpPr>
                      <wpg:grpSp>
                        <wpg:cNvPr id="733" name="Grupa 733"/>
                        <wpg:cNvGrpSpPr/>
                        <wpg:grpSpPr>
                          <a:xfrm>
                            <a:off x="4046482" y="0"/>
                            <a:ext cx="3344545" cy="725805"/>
                            <a:chOff x="0" y="0"/>
                            <a:chExt cx="3344704" cy="726191"/>
                          </a:xfrm>
                        </wpg:grpSpPr>
                        <wps:wsp>
                          <wps:cNvPr id="714" name="Łącznik prostoliniowy 714"/>
                          <wps:cNvCnPr/>
                          <wps:spPr>
                            <a:xfrm>
                              <a:off x="0" y="16626"/>
                              <a:ext cx="0" cy="69294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15" name="Łącznik prostoliniowy 715"/>
                          <wps:cNvCnPr/>
                          <wps:spPr>
                            <a:xfrm>
                              <a:off x="371301" y="16626"/>
                              <a:ext cx="0" cy="69294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16" name="Łącznik prostoliniowy 716"/>
                          <wps:cNvCnPr/>
                          <wps:spPr>
                            <a:xfrm>
                              <a:off x="1490749" y="33251"/>
                              <a:ext cx="0" cy="69294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17" name="Łącznik prostoliniowy 717"/>
                          <wps:cNvCnPr/>
                          <wps:spPr>
                            <a:xfrm>
                              <a:off x="1867592" y="16626"/>
                              <a:ext cx="0" cy="69294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18" name="Łącznik prostoliniowy 718"/>
                          <wps:cNvCnPr/>
                          <wps:spPr>
                            <a:xfrm>
                              <a:off x="2970414" y="16626"/>
                              <a:ext cx="0" cy="69294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19" name="Łącznik prostoliniowy 719"/>
                          <wps:cNvCnPr/>
                          <wps:spPr>
                            <a:xfrm>
                              <a:off x="3341716" y="0"/>
                              <a:ext cx="0" cy="69294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20" name="Łącznik prostoliniowy 720"/>
                          <wps:cNvCnPr/>
                          <wps:spPr>
                            <a:xfrm>
                              <a:off x="2975956" y="709353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21" name="Łącznik prostoliniowy 721"/>
                          <wps:cNvCnPr/>
                          <wps:spPr>
                            <a:xfrm>
                              <a:off x="1524000" y="720437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22" name="Łącznik prostoliniowy 722"/>
                          <wps:cNvCnPr/>
                          <wps:spPr>
                            <a:xfrm>
                              <a:off x="5541" y="709353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23" name="Łącznik prostoliniowy 723"/>
                          <wps:cNvCnPr/>
                          <wps:spPr>
                            <a:xfrm>
                              <a:off x="2604654" y="16626"/>
                              <a:ext cx="368645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24" name="Łącznik prostoliniowy 724"/>
                          <wps:cNvCnPr/>
                          <wps:spPr>
                            <a:xfrm>
                              <a:off x="1917469" y="16626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25" name="Łącznik prostoliniowy 725"/>
                          <wps:cNvCnPr/>
                          <wps:spPr>
                            <a:xfrm>
                              <a:off x="2255520" y="393470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26" name="Łącznik prostoliniowy 726"/>
                          <wps:cNvCnPr/>
                          <wps:spPr>
                            <a:xfrm>
                              <a:off x="770312" y="376844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27" name="Łącznik prostoliniowy 727"/>
                          <wps:cNvCnPr/>
                          <wps:spPr>
                            <a:xfrm>
                              <a:off x="1152698" y="16626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28" name="Łącznik prostoliniowy 728"/>
                          <wps:cNvCnPr/>
                          <wps:spPr>
                            <a:xfrm>
                              <a:off x="432261" y="16626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29" name="Łącznik prostoliniowy 729"/>
                          <wps:cNvCnPr/>
                          <wps:spPr>
                            <a:xfrm>
                              <a:off x="781396" y="22168"/>
                              <a:ext cx="0" cy="354965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30" name="Łącznik prostoliniowy 730"/>
                          <wps:cNvCnPr/>
                          <wps:spPr>
                            <a:xfrm>
                              <a:off x="1124989" y="11084"/>
                              <a:ext cx="0" cy="355003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31" name="Łącznik prostoliniowy 731"/>
                          <wps:cNvCnPr/>
                          <wps:spPr>
                            <a:xfrm>
                              <a:off x="2266603" y="49877"/>
                              <a:ext cx="0" cy="354965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32" name="Łącznik prostoliniowy 732"/>
                          <wps:cNvCnPr/>
                          <wps:spPr>
                            <a:xfrm>
                              <a:off x="2610196" y="49877"/>
                              <a:ext cx="0" cy="354965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734" name="Grupa 734"/>
                        <wpg:cNvGrpSpPr/>
                        <wpg:grpSpPr>
                          <a:xfrm>
                            <a:off x="0" y="21020"/>
                            <a:ext cx="3344545" cy="725805"/>
                            <a:chOff x="0" y="0"/>
                            <a:chExt cx="3344704" cy="726191"/>
                          </a:xfrm>
                        </wpg:grpSpPr>
                        <wps:wsp>
                          <wps:cNvPr id="735" name="Łącznik prostoliniowy 735"/>
                          <wps:cNvCnPr/>
                          <wps:spPr>
                            <a:xfrm>
                              <a:off x="0" y="16626"/>
                              <a:ext cx="0" cy="69294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08" name="Łącznik prostoliniowy 608"/>
                          <wps:cNvCnPr/>
                          <wps:spPr>
                            <a:xfrm>
                              <a:off x="371301" y="16626"/>
                              <a:ext cx="0" cy="69294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14" name="Łącznik prostoliniowy 614"/>
                          <wps:cNvCnPr/>
                          <wps:spPr>
                            <a:xfrm>
                              <a:off x="1490749" y="33251"/>
                              <a:ext cx="0" cy="69294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20" name="Łącznik prostoliniowy 620"/>
                          <wps:cNvCnPr/>
                          <wps:spPr>
                            <a:xfrm>
                              <a:off x="1867592" y="16626"/>
                              <a:ext cx="0" cy="69294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22" name="Łącznik prostoliniowy 622"/>
                          <wps:cNvCnPr/>
                          <wps:spPr>
                            <a:xfrm>
                              <a:off x="2970414" y="16626"/>
                              <a:ext cx="0" cy="69294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23" name="Łącznik prostoliniowy 623"/>
                          <wps:cNvCnPr/>
                          <wps:spPr>
                            <a:xfrm>
                              <a:off x="3341716" y="0"/>
                              <a:ext cx="0" cy="69294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24" name="Łącznik prostoliniowy 624"/>
                          <wps:cNvCnPr/>
                          <wps:spPr>
                            <a:xfrm>
                              <a:off x="2975956" y="709353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25" name="Łącznik prostoliniowy 625"/>
                          <wps:cNvCnPr/>
                          <wps:spPr>
                            <a:xfrm>
                              <a:off x="1524000" y="720437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26" name="Łącznik prostoliniowy 626"/>
                          <wps:cNvCnPr/>
                          <wps:spPr>
                            <a:xfrm>
                              <a:off x="5541" y="709353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27" name="Łącznik prostoliniowy 627"/>
                          <wps:cNvCnPr/>
                          <wps:spPr>
                            <a:xfrm>
                              <a:off x="2604654" y="16626"/>
                              <a:ext cx="368645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28" name="Łącznik prostoliniowy 628"/>
                          <wps:cNvCnPr/>
                          <wps:spPr>
                            <a:xfrm>
                              <a:off x="1917469" y="16626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29" name="Łącznik prostoliniowy 629"/>
                          <wps:cNvCnPr/>
                          <wps:spPr>
                            <a:xfrm>
                              <a:off x="2255520" y="393470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0" name="Łącznik prostoliniowy 630"/>
                          <wps:cNvCnPr/>
                          <wps:spPr>
                            <a:xfrm>
                              <a:off x="770312" y="376844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1" name="Łącznik prostoliniowy 631"/>
                          <wps:cNvCnPr/>
                          <wps:spPr>
                            <a:xfrm>
                              <a:off x="1152698" y="16626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2" name="Łącznik prostoliniowy 632"/>
                          <wps:cNvCnPr/>
                          <wps:spPr>
                            <a:xfrm>
                              <a:off x="432261" y="16626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3" name="Łącznik prostoliniowy 633"/>
                          <wps:cNvCnPr/>
                          <wps:spPr>
                            <a:xfrm>
                              <a:off x="781396" y="22168"/>
                              <a:ext cx="0" cy="354965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4" name="Łącznik prostoliniowy 634"/>
                          <wps:cNvCnPr/>
                          <wps:spPr>
                            <a:xfrm>
                              <a:off x="1124989" y="11084"/>
                              <a:ext cx="0" cy="355003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5" name="Łącznik prostoliniowy 635"/>
                          <wps:cNvCnPr/>
                          <wps:spPr>
                            <a:xfrm>
                              <a:off x="2266603" y="49877"/>
                              <a:ext cx="0" cy="354965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6" name="Łącznik prostoliniowy 636"/>
                          <wps:cNvCnPr/>
                          <wps:spPr>
                            <a:xfrm>
                              <a:off x="2610196" y="49877"/>
                              <a:ext cx="0" cy="354965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a 769" o:spid="_x0000_s1026" style="position:absolute;margin-left:13pt;margin-top:13.75pt;width:9in;height:58.8pt;z-index:251723776;mso-width-relative:margin;mso-height-relative:margin" coordsize="73910,7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">
                <v:group id="Grupa 733" o:spid="_x0000_s1027" style="position:absolute;left:40464;width:33446;height:7258" coordsize="33447,72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MbsUAAADc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JJks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MxDG7FAAAA3AAA&#10;AA8AAAAAAAAAAAAAAAAAqgIAAGRycy9kb3ducmV2LnhtbFBLBQYAAAAABAAEAPoAAACcAwAAAAA=&#10;">
                  <v:line id="Łącznik prostoliniowy 714" o:spid="_x0000_s1028" style="position:absolute;visibility:visible;mso-wrap-style:square" from="0,166" to="0,7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0F5MUAAADcAAAADwAAAGRycy9kb3ducmV2LnhtbESPW2sCMRSE3wv9D+EUfNOsxUu7NUoR&#10;BRHESwt9PWxON6Gbk3UTdf33RhD6OMzMN8xk1rpKnKkJ1rOCfi8DQVx4bblU8P217L6BCBFZY+WZ&#10;FFwpwGz6/DTBXPsL7+l8iKVIEA45KjAx1rmUoTDkMPR8TZy8X984jEk2pdQNXhLcVfI1y0bSoeW0&#10;YLCmuaHi73ByCnbvp9WWhscf7du5tgt7NJvlWqnOS/v5ASJSG//Dj/ZKKxj3B3A/k46AnN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z0F5MUAAADcAAAADwAAAAAAAAAA&#10;AAAAAAChAgAAZHJzL2Rvd25yZXYueG1sUEsFBgAAAAAEAAQA+QAAAJMDAAAAAA==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715" o:spid="_x0000_s1029" style="position:absolute;visibility:visible;mso-wrap-style:square" from="3713,166" to="3713,7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Ggf8UAAADcAAAADwAAAGRycy9kb3ducmV2LnhtbESPQWsCMRSE70L/Q3iF3mrWglVXo5Sl&#10;ghTEVgWvj83rJnTzsruJuv33jVDwOMzMN8xi1btaXKgL1rOC0TADQVx6bblScDysn6cgQkTWWHsm&#10;Bb8UYLV8GCww1/7KX3TZx0okCIccFZgYm1zKUBpyGIa+IU7et+8cxiS7SuoOrwnuavmSZa/SoeW0&#10;YLChwlD5sz87BZ+z82ZH4/akfV9o+25bs11/KPX02L/NQUTq4z38395oBZPRGG5n0hGQy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HGgf8UAAADcAAAADwAAAAAAAAAA&#10;AAAAAAChAgAAZHJzL2Rvd25yZXYueG1sUEsFBgAAAAAEAAQA+QAAAJMDAAAAAA==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716" o:spid="_x0000_s1030" style="position:absolute;visibility:visible;mso-wrap-style:square" from="14907,332" to="14907,7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KM+CMQAAADcAAAADwAAAGRycy9kb3ducmV2LnhtbESPQWsCMRSE70L/Q3gFbzVrQa2rUYoo&#10;iCC2VvD62LxuQjcv6ybq+u+NUPA4zMw3zHTeukpcqAnWs4J+LwNBXHhtuVRw+Fm9fYAIEVlj5ZkU&#10;3CjAfPbSmWKu/ZW/6bKPpUgQDjkqMDHWuZShMOQw9HxNnLxf3ziMSTal1A1eE9xV8j3LhtKh5bRg&#10;sKaFoeJvf3YKvsbn9Y4Gp6P27ULbpT2Z7WqjVPe1/ZyAiNTGZ/i/vdYKRv0hPM6kIy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oz4I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717" o:spid="_x0000_s1031" style="position:absolute;visibility:visible;mso-wrap-style:square" from="18675,166" to="18675,7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++bk8QAAADcAAAADwAAAGRycy9kb3ducmV2LnhtbESP3WoCMRSE74W+QziF3mlWwZ9ujSKi&#10;IIViq4XeHjbHTXBzsm6irm/fCIKXw8x8w0znravEhZpgPSvo9zIQxIXXlksFv/t1dwIiRGSNlWdS&#10;cKMA89lLZ4q59lf+ocsuliJBOOSowMRY51KGwpDD0PM1cfIOvnEYk2xKqRu8Jrir5CDLRtKh5bRg&#10;sKaloeK4OzsF3+/nzZaGpz/t26W2K3syX+tPpd5e28UHiEhtfIYf7Y1WMO6P4X4mHQE5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75uT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718" o:spid="_x0000_s1032" style="position:absolute;visibility:visible;mso-wrap-style:square" from="29704,166" to="29704,7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nAP4cIAAADcAAAADwAAAGRycy9kb3ducmV2LnhtbERPXWvCMBR9F/Yfwh3sTVMHm1s1LUMm&#10;yEDUbuDrpblrwpqb2kTt/r15EHw8nO9FObhWnKkP1rOC6SQDQVx7bblR8PO9Gr+BCBFZY+uZFPxT&#10;gLJ4GC0w1/7CezpXsREphEOOCkyMXS5lqA05DBPfESfu1/cOY4J9I3WPlxTuWvmcZa/SoeXUYLCj&#10;paH6rzo5Bbv303pLL8eD9sNS2097NJvVl1JPj8PHHESkId7FN/daK5hN09p0Jh0BWV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nAP4cIAAADcAAAADwAAAAAAAAAAAAAA&#10;AAChAgAAZHJzL2Rvd25yZXYueG1sUEsFBgAAAAAEAAQA+QAAAJADAAAAAA==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719" o:spid="_x0000_s1033" style="position:absolute;visibility:visible;mso-wrap-style:square" from="33417,0" to="33417,6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yqesQAAADcAAAADwAAAGRycy9kb3ducmV2LnhtbESP3WoCMRSE7wu+QziCd5pVsNWtUUQU&#10;pFDqT6G3h83pJrg5WTdR17c3BaGXw8x8w8wWravElZpgPSsYDjIQxIXXlksF38dNfwIiRGSNlWdS&#10;cKcAi3nnZYa59jfe0/UQS5EgHHJUYGKscylDYchhGPiaOHm/vnEYk2xKqRu8Jbir5CjLXqVDy2nB&#10;YE0rQ8XpcHEKdtPL9ovG5x/t25W2a3s2n5sPpXrddvkOIlIb/8PP9lYreBtO4e9MOgJy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PKp6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720" o:spid="_x0000_s1034" style="position:absolute;visibility:visible;mso-wrap-style:square" from="29759,7093" to="33447,70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mrJWsIAAADcAAAADwAAAGRycy9kb3ducmV2LnhtbERPW2vCMBR+F/Yfwhn4pumEeammZcgE&#10;EcY2FXw9NGdNWHNSm6j13y8PAx8/vvuq7F0jrtQF61nByzgDQVx5bblWcDxsRnMQISJrbDyTgjsF&#10;KIunwQpz7W/8Tdd9rEUK4ZCjAhNjm0sZKkMOw9i3xIn78Z3DmGBXS93hLYW7Rk6ybCodWk4NBlta&#10;G6p+9xen4Gtx2X7S6/mkfb/W9t2ezcdmp9TwuX9bgojUx4f4373VCmaTND+dSUdAF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mrJWsIAAADcAAAADwAAAAAAAAAAAAAA&#10;AAChAgAAZHJzL2Rvd25yZXYueG1sUEsFBgAAAAAEAAQA+QAAAJADAAAAAA==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721" o:spid="_x0000_s1035" style="position:absolute;visibility:visible;mso-wrap-style:square" from="15240,7204" to="18927,72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ZswcQAAADcAAAADwAAAGRycy9kb3ducmV2LnhtbESPQWsCMRSE74L/ITyht5pVaK2rUUQU&#10;pFBsreD1sXlugpuXdRN1/femUPA4zMw3zHTeukpcqQnWs4JBPwNBXHhtuVSw/12/foAIEVlj5ZkU&#10;3CnAfNbtTDHX/sY/dN3FUiQIhxwVmBjrXMpQGHIY+r4mTt7RNw5jkk0pdYO3BHeVHGbZu3RoOS0Y&#10;rGlpqDjtLk7B9/iy2dLb+aB9u9R2Zc/ma/2p1EuvXUxARGrjM/zf3mgFo+EA/s6kIy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JmzB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722" o:spid="_x0000_s1036" style="position:absolute;visibility:visible;mso-wrap-style:square" from="55,7093" to="3742,70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fTytsQAAADcAAAADwAAAGRycy9kb3ducmV2LnhtbESPQWsCMRSE7wX/Q3iCt5p1QVtXoxSp&#10;IEKpVcHrY/PcBDcv6ybq9t83hUKPw8x8w8yXnavFndpgPSsYDTMQxKXXlisFx8P6+RVEiMgaa8+k&#10;4JsCLBe9pzkW2j/4i+77WIkE4VCgAhNjU0gZSkMOw9A3xMk7+9ZhTLKtpG7xkeCulnmWTaRDy2nB&#10;YEMrQ+Vlf3MKdtPb5pPG15P23Urbd3s1H+utUoN+9zYDEamL/+G/9kYreMlz+D2TjoBc/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9PK2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723" o:spid="_x0000_s1037" style="position:absolute;visibility:visible;mso-wrap-style:square" from="26046,166" to="29732,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hXLcUAAADcAAAADwAAAGRycy9kb3ducmV2LnhtbESPQWsCMRSE70L/Q3iF3rrZKrW6NUoR&#10;BRGKVoVeH5vXTejmZd1EXf99IxQ8DjPzDTOZda4WZ2qD9azgJctBEJdeW64UHPbL5xGIEJE11p5J&#10;wZUCzKYPvQkW2l/4i867WIkE4VCgAhNjU0gZSkMOQ+Yb4uT9+NZhTLKtpG7xkuCulv08H0qHltOC&#10;wYbmhsrf3ckp2I5Pqw29Hr+17+baLuzRfC7XSj09dh/vICJ18R7+b6+0grf+AG5n0hGQ0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rhXLcUAAADcAAAADwAAAAAAAAAA&#10;AAAAAAChAgAAZHJzL2Rvd25yZXYueG1sUEsFBgAAAAAEAAQA+QAAAJMDAAAAAA==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724" o:spid="_x0000_s1038" style="position:absolute;visibility:visible;mso-wrap-style:square" from="19174,166" to="22862,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HPWcUAAADcAAAADwAAAGRycy9kb3ducmV2LnhtbESPQWsCMRSE70L/Q3iF3rrZirW6NUoR&#10;BRGKVoVeH5vXTejmZd1EXf99IxQ8DjPzDTOZda4WZ2qD9azgJctBEJdeW64UHPbL5xGIEJE11p5J&#10;wZUCzKYPvQkW2l/4i867WIkE4VCgAhNjU0gZSkMOQ+Yb4uT9+NZhTLKtpG7xkuCulv08H0qHltOC&#10;wYbmhsrf3ckp2I5Pqw29Hr+17+baLuzRfC7XSj09dh/vICJ18R7+b6+0grf+AG5n0hGQ0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VHPWcUAAADcAAAADwAAAAAAAAAA&#10;AAAAAAChAgAAZHJzL2Rvd25yZXYueG1sUEsFBgAAAAAEAAQA+QAAAJMDAAAAAA==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725" o:spid="_x0000_s1039" style="position:absolute;visibility:visible;mso-wrap-style:square" from="22555,3934" to="26242,39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1qwsUAAADcAAAADwAAAGRycy9kb3ducmV2LnhtbESPQWsCMRSE7wX/Q3gFbzXbBa2uxkVE&#10;QYTSVgWvj83rJnTzsm6ibv99Uyj0OMzMN8yi7F0jbtQF61nB8ygDQVx5bblWcDpun6YgQkTW2Hgm&#10;Bd8UoFwOHhZYaH/nD7odYi0ShEOBCkyMbSFlqAw5DCPfEifv03cOY5JdLXWH9wR3jcyzbCIdWk4L&#10;BltaG6q+Dlen4H123b3R+HLWvl9ru7EX87rdKzV87FdzEJH6+B/+a++0gpd8DL9n0hGQy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h1qwsUAAADcAAAADwAAAAAAAAAA&#10;AAAAAAChAgAAZHJzL2Rvd25yZXYueG1sUEsFBgAAAAAEAAQA+QAAAJMDAAAAAA==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726" o:spid="_x0000_s1040" style="position:absolute;visibility:visible;mso-wrap-style:square" from="7703,3768" to="11390,3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s/0tcQAAADcAAAADwAAAGRycy9kb3ducmV2LnhtbESPQWsCMRSE70L/Q3iCt5pVUOtqlCIK&#10;IhRbK3h9bF43oZuXdRN1/femUPA4zMw3zHzZukpcqQnWs4JBPwNBXHhtuVRw/N68voEIEVlj5ZkU&#10;3CnAcvHSmWOu/Y2/6HqIpUgQDjkqMDHWuZShMOQw9H1NnLwf3ziMSTal1A3eEtxVcphlY+nQclow&#10;WNPKUPF7uDgFn9PLdk+j80n7dqXt2p7Nx2anVK/bvs9ARGrjM/zf3moFk+EY/s6kIyA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+z/S1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727" o:spid="_x0000_s1041" style="position:absolute;visibility:visible;mso-wrap-style:square" from="11526,166" to="15214,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NRLsQAAADcAAAADwAAAGRycy9kb3ducmV2LnhtbESP3WoCMRSE74W+QziF3tVshVZdjVKk&#10;ghTEX/D2sDlugpuTdRN1+/ZGKHg5zMw3zHjaukpcqQnWs4KPbgaCuPDacqlgv5u/D0CEiKyx8kwK&#10;/ijAdPLSGWOu/Y03dN3GUiQIhxwVmBjrXMpQGHIYur4mTt7RNw5jkk0pdYO3BHeV7GXZl3RoOS0Y&#10;rGlmqDhtL07BenhZrOjzfNC+nWn7Y89mOf9V6u21/R6BiNTGZ/i/vdAK+r0+PM6kIyA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g1Eu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728" o:spid="_x0000_s1042" style="position:absolute;visibility:visible;mso-wrap-style:square" from="4322,166" to="8010,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zFXMIAAADcAAAADwAAAGRycy9kb3ducmV2LnhtbERPW2vCMBR+F/Yfwhn4pumEeammZcgE&#10;EcY2FXw9NGdNWHNSm6j13y8PAx8/vvuq7F0jrtQF61nByzgDQVx5bblWcDxsRnMQISJrbDyTgjsF&#10;KIunwQpz7W/8Tdd9rEUK4ZCjAhNjm0sZKkMOw9i3xIn78Z3DmGBXS93hLYW7Rk6ybCodWk4NBlta&#10;G6p+9xen4Gtx2X7S6/mkfb/W9t2ezcdmp9TwuX9bgojUx4f4373VCmaTtDadSUdAF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BzFXMIAAADcAAAADwAAAAAAAAAAAAAA&#10;AAChAgAAZHJzL2Rvd25yZXYueG1sUEsFBgAAAAAEAAQA+QAAAJADAAAAAA==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729" o:spid="_x0000_s1043" style="position:absolute;visibility:visible;mso-wrap-style:square" from="7813,221" to="7813,37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1Bgx8UAAADcAAAADwAAAGRycy9kb3ducmV2LnhtbESPQWsCMRSE70L/Q3gFbzVbQa1bs4uI&#10;ggjF1hZ6fWxeN6Gbl3UTdf33plDwOMzMN8yi7F0jztQF61nB8ygDQVx5bblW8PW5eXoBESKyxsYz&#10;KbhSgLJ4GCww1/7CH3Q+xFokCIccFZgY21zKUBlyGEa+JU7ej+8cxiS7WuoOLwnuGjnOsql0aDkt&#10;GGxpZaj6PZycgvf5abunyfFb+36l7doezdtmp9TwsV++gojUx3v4v73VCmbjOfydSUdAFj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1Bgx8UAAADcAAAADwAAAAAAAAAA&#10;AAAAAAChAgAAZHJzL2Rvd25yZXYueG1sUEsFBgAAAAAEAAQA+QAAAJMDAAAAAA==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730" o:spid="_x0000_s1044" style="position:absolute;visibility:visible;mso-wrap-style:square" from="11249,110" to="11249,36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7Nfh8IAAADcAAAADwAAAGRycy9kb3ducmV2LnhtbERPW2vCMBR+F/wP4Qx8m+km89I1isgE&#10;GcjmBfZ6aM6asOakNql2/355GPj48d2LVe9qcaU2WM8KnsYZCOLSa8uVgvNp+zgHESKyxtozKfil&#10;AKvlcFBgrv2ND3Q9xkqkEA45KjAxNrmUoTTkMIx9Q5y4b986jAm2ldQt3lK4q+Vzlk2lQ8upwWBD&#10;G0Plz7FzCj4X3e6DXi5f2vcbbd/sxey370qNHvr1K4hIfbyL/907rWA2SfPTmXQE5PI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7Nfh8IAAADcAAAADwAAAAAAAAAAAAAA&#10;AAChAgAAZHJzL2Rvd25yZXYueG1sUEsFBgAAAAAEAAQA+QAAAJADAAAAAA==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731" o:spid="_x0000_s1045" style="position:absolute;visibility:visible;mso-wrap-style:square" from="22666,498" to="22666,4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/6HMUAAADcAAAADwAAAGRycy9kb3ducmV2LnhtbESP3WoCMRSE7wt9h3AK3mnWitpujVJE&#10;QQTxp4XeHjanm9DNybqJur69EYReDjPzDTOZta4SZ2qC9ayg38tAEBdeWy4VfH8tu28gQkTWWHkm&#10;BVcKMJs+P00w1/7CezofYikShEOOCkyMdS5lKAw5DD1fEyfv1zcOY5JNKXWDlwR3lXzNspF0aDkt&#10;GKxpbqj4O5ycgt37abWl4fFH+3au7cIezWa5Vqrz0n5+gIjUxv/wo73SCsaDPtzPpCMgp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P/6HMUAAADcAAAADwAAAAAAAAAA&#10;AAAAAAChAgAAZHJzL2Rvd25yZXYueG1sUEsFBgAAAAAEAAQA+QAAAJMDAAAAAA==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732" o:spid="_x0000_s1046" style="position:absolute;visibility:visible;mso-wrap-style:square" from="26101,498" to="26101,4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1ka8UAAADcAAAADwAAAGRycy9kb3ducmV2LnhtbESPQWsCMRSE70L/Q3iF3rrZKrW6NUoR&#10;BRGKVoVeH5vXTejmZd1EXf99IxQ8DjPzDTOZda4WZ2qD9azgJctBEJdeW64UHPbL5xGIEJE11p5J&#10;wZUCzKYPvQkW2l/4i867WIkE4VCgAhNjU0gZSkMOQ+Yb4uT9+NZhTLKtpG7xkuCulv08H0qHltOC&#10;wYbmhsrf3ckp2I5Pqw29Hr+17+baLuzRfC7XSj09dh/vICJ18R7+b6+0grdBH25n0hGQ0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C1ka8UAAADcAAAADwAAAAAAAAAA&#10;AAAAAAChAgAAZHJzL2Rvd25yZXYueG1sUEsFBgAAAAAEAAQA+QAAAJMDAAAAAA==&#10;" strokecolor="#4bacc6 [3208]" strokeweight="2pt">
                    <v:stroke dashstyle="dashDot"/>
                    <v:shadow on="t" color="black" opacity="24903f" origin=",.5" offset="0,.55556mm"/>
                  </v:line>
                </v:group>
                <v:group id="Grupa 734" o:spid="_x0000_s1047" style="position:absolute;top:210;width:33445;height:7258" coordsize="33447,72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NiUGsUAAADcAAAADwAAAGRycy9kb3ducmV2LnhtbESPQWvCQBSE7wX/w/IE&#10;b7qJWi3RVURUPEihWii9PbLPJJh9G7JrEv+9WxB6HGbmG2a57kwpGqpdYVlBPIpAEKdWF5wp+L7s&#10;hx8gnEfWWFomBQ9ysF713paYaNvyFzVnn4kAYZeggtz7KpHSpTkZdCNbEQfvamuDPsg6k7rGNsBN&#10;KcdRNJMGCw4LOVa0zSm9ne9GwaHFdjOJd83pdt0+fi/vnz+nmJQa9LvNAoSnzv+HX+2jVjCfTO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zYlBrFAAAA3AAA&#10;AA8AAAAAAAAAAAAAAAAAqgIAAGRycy9kb3ducmV2LnhtbFBLBQYAAAAABAAEAPoAAACcAwAAAAA=&#10;">
                  <v:line id="Łącznik prostoliniowy 735" o:spid="_x0000_s1048" style="position:absolute;visibility:visible;mso-wrap-style:square" from="0,166" to="0,7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8T8H8QAAADcAAAADwAAAGRycy9kb3ducmV2LnhtbESPQWsCMRSE7wX/Q3iCt5pVsbarUUQU&#10;pCCttuD1sXlugpuXdRN1++9NodDjMDPfMLNF6ypxoyZYzwoG/QwEceG15VLB99fm+RVEiMgaK8+k&#10;4IcCLOadpxnm2t95T7dDLEWCcMhRgYmxzqUMhSGHoe9r4uSdfOMwJtmUUjd4T3BXyWGWvUiHltOC&#10;wZpWhorz4eoUfL5dtx80vhy1b1faru3F7DbvSvW67XIKIlIb/8N/7a1WMBmN4fdMOgJy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xPwf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608" o:spid="_x0000_s1049" style="position:absolute;visibility:visible;mso-wrap-style:square" from="3713,166" to="3713,7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iWocIAAADcAAAADwAAAGRycy9kb3ducmV2LnhtbERPy2oCMRTdF/oP4QruasZCpY5GKVJh&#10;EKRVC91eJtdJ6ORmnGQe/n2zKHR5OO/1dnS16KkN1rOC+SwDQVx6bblS8HXZP72CCBFZY+2ZFNwp&#10;wHbz+LDGXPuBT9SfYyVSCIccFZgYm1zKUBpyGGa+IU7c1bcOY4JtJXWLQwp3tXzOsoV0aDk1GGxo&#10;Z6j8OXdOweeyKz7o5fat/bjT9t3ezHF/UGo6Gd9WICKN8V/85y60gkWW1qYz6QjIz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UiWocIAAADcAAAADwAAAAAAAAAAAAAA&#10;AAChAgAAZHJzL2Rvd25yZXYueG1sUEsFBgAAAAAEAAQA+QAAAJADAAAAAA==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614" o:spid="_x0000_s1050" style="position:absolute;visibility:visible;mso-wrap-style:square" from="14907,332" to="14907,7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wKecQAAADcAAAADwAAAGRycy9kb3ducmV2LnhtbESPQWsCMRSE70L/Q3iF3jSrqNitUUQU&#10;pFBstdDrY/PcBDcv6ybq+u8bQfA4zMw3zHTeukpcqAnWs4J+LwNBXHhtuVTwu193JyBCRNZYeSYF&#10;Nwown710pphrf+UfuuxiKRKEQ44KTIx1LmUoDDkMPV8TJ+/gG4cxyaaUusFrgrtKDrJsLB1aTgsG&#10;a1oaKo67s1Pw/X7ebGl0+tO+XWq7sifztf5U6u21XXyAiNTGZ/jR3mgF4/4Q7mfSEZC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3Ap5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620" o:spid="_x0000_s1051" style="position:absolute;visibility:visible;mso-wrap-style:square" from="18675,166" to="18675,7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IvGx8AAAADcAAAADwAAAGRycy9kb3ducmV2LnhtbERPTYvCMBC9L/gfwgje1lRB2a1GEVEQ&#10;QXZXBa9DMzbBZlKbqPXfbw6Cx8f7ns5bV4k7NcF6VjDoZyCIC68tlwqOh/XnF4gQkTVWnknBkwLM&#10;Z52PKebaP/iP7vtYihTCIUcFJsY6lzIUhhyGvq+JE3f2jcOYYFNK3eAjhbtKDrNsLB1aTg0Ga1oa&#10;Ki77m1Pw+33b/NDoetK+XWq7slezW2+V6nXbxQREpDa+xS/3RisYD9P8dCYdATn7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iLxsfAAAAA3AAAAA8AAAAAAAAAAAAAAAAA&#10;oQIAAGRycy9kb3ducmV2LnhtbFBLBQYAAAAABAAEAPkAAACOAwAAAAA=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622" o:spid="_x0000_s1052" style="position:absolute;visibility:visible;mso-wrap-style:square" from="29704,166" to="29704,7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X9K8QAAADcAAAADwAAAGRycy9kb3ducmV2LnhtbESPQWsCMRSE7wX/Q3hCbzXrQqWuRimi&#10;IIJYtdDrY/PchG5e1k3U9d8bodDjMDPfMNN552pxpTZYzwqGgwwEcem15UrB93H19gEiRGSNtWdS&#10;cKcA81nvZYqF9jfe0/UQK5EgHApUYGJsCilDachhGPiGOHkn3zqMSbaV1C3eEtzVMs+ykXRoOS0Y&#10;bGhhqPw9XJyCr/FlvaP384/23ULbpT2b7Wqj1Gu/+5yAiNTF//Bfe60VjPIcnmfSEZCz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Ff0r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623" o:spid="_x0000_s1053" style="position:absolute;visibility:visible;mso-wrap-style:square" from="33417,0" to="33417,6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FlYsMQAAADcAAAADwAAAGRycy9kb3ducmV2LnhtbESP3WoCMRSE74W+QziF3tVsLRVdjVKk&#10;ghTEX/D2sDlugpuTdRN1+/ZGKHg5zMw3zHjaukpcqQnWs4KPbgaCuPDacqlgv5u/D0CEiKyx8kwK&#10;/ijAdPLSGWOu/Y03dN3GUiQIhxwVmBjrXMpQGHIYur4mTt7RNw5jkk0pdYO3BHeV7GVZXzq0nBYM&#10;1jQzVJy2F6dgPbwsVvR1PmjfzrT9sWeznP8q9fbafo9ARGrjM/zfXmgF/d4nPM6kIyA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WViw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624" o:spid="_x0000_s1054" style="position:absolute;visibility:visible;mso-wrap-style:square" from="29759,7093" to="33447,70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7DAxMQAAADcAAAADwAAAGRycy9kb3ducmV2LnhtbESP3WoCMRSE74W+QziF3tVspRVdjVKk&#10;ghTEX/D2sDlugpuTdRN1+/ZGKHg5zMw3zHjaukpcqQnWs4KPbgaCuPDacqlgv5u/D0CEiKyx8kwK&#10;/ijAdPLSGWOu/Y03dN3GUiQIhxwVmBjrXMpQGHIYur4mTt7RNw5jkk0pdYO3BHeV7GVZXzq0nBYM&#10;1jQzVJy2F6dgPbwsVvR1PmjfzrT9sWeznP8q9fbafo9ARGrjM/zfXmgF/d4nPM6kIyA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sMDE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625" o:spid="_x0000_s1055" style="position:absolute;visibility:visible;mso-wrap-style:square" from="15240,7204" to="18927,72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PxlX8QAAADcAAAADwAAAGRycy9kb3ducmV2LnhtbESPQWsCMRSE7wX/Q3hCbzVbQWlXo5Sl&#10;ggjSVgWvj81zE9y87G6irv/eFAo9DjPzDTNf9q4WV+qC9azgdZSBIC69tlwpOOxXL28gQkTWWHsm&#10;BXcKsFwMnuaYa3/jH7ruYiUShEOOCkyMTS5lKA05DCPfECfv5DuHMcmukrrDW4K7Wo6zbCodWk4L&#10;BhsqDJXn3cUp+H6/rL9o0h617wttP21rtquNUs/D/mMGIlIf/8N/7bVWMB1P4PdMOgJy8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4/GVf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626" o:spid="_x0000_s1056" style="position:absolute;visibility:visible;mso-wrap-style:square" from="55,7093" to="3742,70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77KMQAAADcAAAADwAAAGRycy9kb3ducmV2LnhtbESP3WoCMRSE7wt9h3AE72pWwaWuRhGp&#10;IAVp/QFvD5vjJrg5WTdRt29vCoVeDjPzDTNbdK4Wd2qD9axgOMhAEJdeW64UHA/rt3cQISJrrD2T&#10;gh8KsJi/vsyw0P7BO7rvYyUShEOBCkyMTSFlKA05DAPfECfv7FuHMcm2krrFR4K7Wo6yLJcOLacF&#10;gw2tDJWX/c0p+J7cNl80vp6071baftir2a4/ler3uuUURKQu/of/2hutIB/l8HsmHQE5f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Lvso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627" o:spid="_x0000_s1057" style="position:absolute;visibility:visible;mso-wrap-style:square" from="26046,166" to="29732,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2Jes8QAAADcAAAADwAAAGRycy9kb3ducmV2LnhtbESPQWsCMRSE70L/Q3iCt5pVUOtqlCIK&#10;IhRbK3h9bF43oZuXdRN1/femUPA4zMw3zHzZukpcqQnWs4JBPwNBXHhtuVRw/N68voEIEVlj5ZkU&#10;3CnAcvHSmWOu/Y2/6HqIpUgQDjkqMDHWuZShMOQw9H1NnLwf3ziMSTal1A3eEtxVcphlY+nQclow&#10;WNPKUPF7uDgFn9PLdk+j80n7dqXt2p7Nx2anVK/bvs9ARGrjM/zf3moF4+EE/s6kIyA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Yl6z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628" o:spid="_x0000_s1058" style="position:absolute;visibility:visible;mso-wrap-style:square" from="19174,166" to="22862,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3KwcAAAADcAAAADwAAAGRycy9kb3ducmV2LnhtbERPTYvCMBC9L/gfwgje1lRB2a1GEVEQ&#10;QXZXBa9DMzbBZlKbqPXfbw6Cx8f7ns5bV4k7NcF6VjDoZyCIC68tlwqOh/XnF4gQkTVWnknBkwLM&#10;Z52PKebaP/iP7vtYihTCIUcFJsY6lzIUhhyGvq+JE3f2jcOYYFNK3eAjhbtKDrNsLB1aTg0Ga1oa&#10;Ki77m1Pw+33b/NDoetK+XWq7slezW2+V6nXbxQREpDa+xS/3RisYD9PadCYdATn7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b9ysHAAAAA3AAAAA8AAAAAAAAAAAAAAAAA&#10;oQIAAGRycy9kb3ducmV2LnhtbFBLBQYAAAAABAAEAPkAAACOAwAAAAA=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629" o:spid="_x0000_s1059" style="position:absolute;visibility:visible;mso-wrap-style:square" from="22555,3934" to="26242,39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FvWsQAAADcAAAADwAAAGRycy9kb3ducmV2LnhtbESPQWsCMRSE7wX/Q3hCbzVbQdGtUcqi&#10;IAWpVaHXx+Z1E7p52d1EXf99Iwg9DjPzDbNY9a4WF+qC9azgdZSBIC69tlwpOB03LzMQISJrrD2T&#10;ghsFWC0HTwvMtb/yF10OsRIJwiFHBSbGJpcylIYchpFviJP34zuHMcmukrrDa4K7Wo6zbCodWk4L&#10;BhsqDJW/h7NTsJ+ft580ab+17wtt17Y1u82HUs/D/v0NRKQ+/ocf7a1WMB3P4X4mHQG5/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sW9a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630" o:spid="_x0000_s1060" style="position:absolute;visibility:visible;mso-wrap-style:square" from="7703,3768" to="11390,3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JQGsEAAADcAAAADwAAAGRycy9kb3ducmV2LnhtbERPy2oCMRTdC/5DuEJ3mtGitKNRRBRE&#10;KD5acHuZXCfByc04iTr9+2ZRcHk479midZV4UBOsZwXDQQaCuPDacqng53vT/wARIrLGyjMp+KUA&#10;i3m3M8Nc+ycf6XGKpUghHHJUYGKscylDYchhGPiaOHEX3ziMCTal1A0+U7ir5CjLJtKh5dRgsKaV&#10;oeJ6ujsFh8/7dk/j21n7dqXt2t7M12an1FuvXU5BRGrjS/zv3moFk/c0P51JR0DO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tUlAawQAAANwAAAAPAAAAAAAAAAAAAAAA&#10;AKECAABkcnMvZG93bnJldi54bWxQSwUGAAAAAAQABAD5AAAAjw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631" o:spid="_x0000_s1061" style="position:absolute;visibility:visible;mso-wrap-style:square" from="11526,166" to="15214,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h71gcQAAADcAAAADwAAAGRycy9kb3ducmV2LnhtbESPQWsCMRSE70L/Q3iF3jSrotitUUQU&#10;pFBstdDrY/PcBDcv6ybq+u8bQfA4zMw3zHTeukpcqAnWs4J+LwNBXHhtuVTwu193JyBCRNZYeSYF&#10;Nwown710pphrf+UfuuxiKRKEQ44KTIx1LmUoDDkMPV8TJ+/gG4cxyaaUusFrgrtKDrJsLB1aTgsG&#10;a1oaKo67s1Pw/X7ebGl0+tO+XWq7sifztf5U6u21XXyAiNTGZ/jR3mgF42Ef7mfSEZC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HvWB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632" o:spid="_x0000_s1062" style="position:absolute;visibility:visible;mso-wrap-style:square" from="4322,166" to="8010,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xr9sQAAADcAAAADwAAAGRycy9kb3ducmV2LnhtbESP3WoCMRSE74W+QziF3tVsLRVdjVKk&#10;ghTEX/D2sDlugpuTdRN1+/ZGKHg5zMw3zHjaukpcqQnWs4KPbgaCuPDacqlgv5u/D0CEiKyx8kwK&#10;/ijAdPLSGWOu/Y03dN3GUiQIhxwVmBjrXMpQGHIYur4mTt7RNw5jkk0pdYO3BHeV7GVZXzq0nBYM&#10;1jQzVJy2F6dgPbwsVvR1PmjfzrT9sWeznP8q9fbafo9ARGrjM/zfXmgF/c8ePM6kIyA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zGv2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633" o:spid="_x0000_s1063" style="position:absolute;visibility:visible;mso-wrap-style:square" from="7813,221" to="7813,37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YDObcQAAADcAAAADwAAAGRycy9kb3ducmV2LnhtbESPQWsCMRSE7wX/Q3hCb5pVqdTVKCIK&#10;UpCqFbw+Nq+b0M3Luom6/femIPQ4zMw3zGzRukrcqAnWs4JBPwNBXHhtuVRw+tr03kGEiKyx8kwK&#10;finAYt55mWGu/Z0PdDvGUiQIhxwVmBjrXMpQGHIY+r4mTt63bxzGJJtS6gbvCe4qOcyysXRoOS0Y&#10;rGllqPg5Xp2C/eS6/aS3y1n7dqXt2l7MbvOh1Gu3XU5BRGrjf/jZ3moF49EI/s6kI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gM5t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634" o:spid="_x0000_s1064" style="position:absolute;visibility:visible;mso-wrap-style:square" from="11249,110" to="11249,36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mlWGcUAAADcAAAADwAAAGRycy9kb3ducmV2LnhtbESPQWsCMRSE7wX/Q3hCb92s1kq7GkVE&#10;QYRiawteH5vXTejmZd1EXf+9KRQ8DjPzDTOdd64WZ2qD9axgkOUgiEuvLVcKvr/WT68gQkTWWHsm&#10;BVcKMJ/1HqZYaH/hTzrvYyUShEOBCkyMTSFlKA05DJlviJP341uHMcm2krrFS4K7Wg7zfCwdWk4L&#10;BhtaGip/9yen4OPttNnRy/GgfbfUdmWP5n29Veqx3y0mICJ18R7+b2+0gvHzCP7OpCMgZ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mlWGcUAAADcAAAADwAAAAAAAAAA&#10;AAAAAAChAgAAZHJzL2Rvd25yZXYueG1sUEsFBgAAAAAEAAQA+QAAAJMDAAAAAA==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635" o:spid="_x0000_s1065" style="position:absolute;visibility:visible;mso-wrap-style:square" from="22666,498" to="22666,4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SXzgsUAAADcAAAADwAAAGRycy9kb3ducmV2LnhtbESP3WoCMRSE7wt9h3AKvavZtih1NStF&#10;Kogg/lTw9rA53YRuTtZNXNe3N0Khl8PMfMNMZ72rRUdtsJ4VvA4yEMSl15YrBYfvxcsHiBCRNdae&#10;ScGVAsyKx4cp5tpfeEfdPlYiQTjkqMDE2ORShtKQwzDwDXHyfnzrMCbZVlK3eElwV8u3LBtJh5bT&#10;gsGG5obK3/3ZKdiOz8sNDU9H7fu5tl/2ZNaLlVLPT/3nBESkPv6H/9pLrWD0PoT7mXQEZHE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SXzgsUAAADcAAAADwAAAAAAAAAA&#10;AAAAAAChAgAAZHJzL2Rvd25yZXYueG1sUEsFBgAAAAAEAAQA+QAAAJMDAAAAAA==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636" o:spid="_x0000_s1066" style="position:absolute;visibility:visible;mso-wrap-style:square" from="26101,498" to="26101,4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fdt9cUAAADcAAAADwAAAGRycy9kb3ducmV2LnhtbESPQWsCMRSE74X+h/AKvWnWiku7NUoR&#10;BSkU7Vbw+ti8boKbl3UTdf33jSD0OMzMN8x03rtGnKkL1rOC0TADQVx5bblWsPtZDV5BhIissfFM&#10;Cq4UYD57fJhiof2Fv+lcxlokCIcCFZgY20LKUBlyGIa+JU7er+8cxiS7WuoOLwnuGvmSZbl0aDkt&#10;GGxpYag6lCenYPt2Wm9octxr3y+0Xdqj+Vp9KvX81H+8g4jUx//wvb3WCvJxDrcz6QjI2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fdt9cUAAADcAAAADwAAAAAAAAAA&#10;AAAAAAChAgAAZHJzL2Rvd25yZXYueG1sUEsFBgAAAAAEAAQA+QAAAJMDAAAAAA==&#10;" strokecolor="#4bacc6 [3208]" strokeweight="2pt">
                    <v:stroke dashstyle="dashDot"/>
                    <v:shadow on="t" color="black" opacity="24903f" origin=",.5" offset="0,.55556mm"/>
                  </v:line>
                </v:group>
              </v:group>
            </w:pict>
          </mc:Fallback>
        </mc:AlternateContent>
      </w:r>
      <w:r w:rsidR="00886633" w:rsidRPr="00886633">
        <w:rPr>
          <w:b/>
          <w:noProof/>
          <w:color w:val="215868"/>
          <w:sz w:val="32"/>
          <w:szCs w:val="28"/>
        </w:rPr>
        <w:t xml:space="preserve">       </w:t>
      </w:r>
    </w:p>
    <w:p w:rsidR="00886633" w:rsidRPr="00886633" w:rsidRDefault="00886633" w:rsidP="00886633">
      <w:pPr>
        <w:pStyle w:val="Tytu"/>
        <w:tabs>
          <w:tab w:val="left" w:pos="0"/>
        </w:tabs>
        <w:spacing w:line="276" w:lineRule="auto"/>
        <w:rPr>
          <w:b/>
          <w:noProof/>
          <w:color w:val="215868"/>
          <w:sz w:val="32"/>
          <w:szCs w:val="28"/>
        </w:rPr>
      </w:pPr>
    </w:p>
    <w:p w:rsidR="00B96B00" w:rsidRPr="00B96B00" w:rsidRDefault="00886633" w:rsidP="00886633">
      <w:pPr>
        <w:pStyle w:val="Tytu"/>
        <w:tabs>
          <w:tab w:val="left" w:pos="0"/>
        </w:tabs>
        <w:spacing w:line="276" w:lineRule="auto"/>
        <w:rPr>
          <w:noProof/>
          <w:color w:val="215868"/>
          <w:sz w:val="32"/>
          <w:szCs w:val="28"/>
        </w:rPr>
      </w:pPr>
      <w:r w:rsidRPr="00886633">
        <w:rPr>
          <w:b/>
          <w:noProof/>
          <w:color w:val="215868"/>
          <w:sz w:val="32"/>
          <w:szCs w:val="28"/>
        </w:rPr>
        <w:t xml:space="preserve">                   </w:t>
      </w:r>
      <w:r w:rsidR="00BD704E">
        <w:rPr>
          <w:noProof/>
          <w:color w:val="215868"/>
          <w:sz w:val="32"/>
          <w:szCs w:val="28"/>
        </w:rPr>
        <w:br/>
      </w:r>
    </w:p>
    <w:p w:rsidR="001400E4" w:rsidRDefault="00672437" w:rsidP="00B96B00">
      <w:pPr>
        <w:pStyle w:val="Tytu"/>
        <w:tabs>
          <w:tab w:val="left" w:pos="851"/>
        </w:tabs>
        <w:spacing w:line="276" w:lineRule="auto"/>
        <w:ind w:left="851" w:hanging="425"/>
      </w:pPr>
      <w:r>
        <w:rPr>
          <w:b/>
          <w:noProof/>
          <w:color w:val="215868"/>
          <w:sz w:val="32"/>
          <w:szCs w:val="28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0AFF33D5" wp14:editId="7B743177">
                <wp:simplePos x="0" y="0"/>
                <wp:positionH relativeFrom="column">
                  <wp:posOffset>55963</wp:posOffset>
                </wp:positionH>
                <wp:positionV relativeFrom="paragraph">
                  <wp:posOffset>1732667</wp:posOffset>
                </wp:positionV>
                <wp:extent cx="8394341" cy="746125"/>
                <wp:effectExtent l="57150" t="19050" r="64135" b="92075"/>
                <wp:wrapNone/>
                <wp:docPr id="810" name="Grupa 8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94341" cy="746125"/>
                          <a:chOff x="0" y="0"/>
                          <a:chExt cx="7391027" cy="746825"/>
                        </a:xfrm>
                      </wpg:grpSpPr>
                      <wpg:grpSp>
                        <wpg:cNvPr id="813" name="Grupa 813"/>
                        <wpg:cNvGrpSpPr/>
                        <wpg:grpSpPr>
                          <a:xfrm>
                            <a:off x="4046482" y="0"/>
                            <a:ext cx="3344545" cy="725805"/>
                            <a:chOff x="0" y="0"/>
                            <a:chExt cx="3344704" cy="726191"/>
                          </a:xfrm>
                        </wpg:grpSpPr>
                        <wps:wsp>
                          <wps:cNvPr id="814" name="Łącznik prostoliniowy 814"/>
                          <wps:cNvCnPr/>
                          <wps:spPr>
                            <a:xfrm>
                              <a:off x="0" y="16626"/>
                              <a:ext cx="0" cy="69294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15" name="Łącznik prostoliniowy 815"/>
                          <wps:cNvCnPr/>
                          <wps:spPr>
                            <a:xfrm>
                              <a:off x="371301" y="16626"/>
                              <a:ext cx="0" cy="69294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16" name="Łącznik prostoliniowy 816"/>
                          <wps:cNvCnPr/>
                          <wps:spPr>
                            <a:xfrm>
                              <a:off x="1490749" y="33251"/>
                              <a:ext cx="0" cy="69294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17" name="Łącznik prostoliniowy 817"/>
                          <wps:cNvCnPr/>
                          <wps:spPr>
                            <a:xfrm>
                              <a:off x="1867592" y="16626"/>
                              <a:ext cx="0" cy="69294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18" name="Łącznik prostoliniowy 818"/>
                          <wps:cNvCnPr/>
                          <wps:spPr>
                            <a:xfrm>
                              <a:off x="2970414" y="16626"/>
                              <a:ext cx="0" cy="69294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19" name="Łącznik prostoliniowy 819"/>
                          <wps:cNvCnPr/>
                          <wps:spPr>
                            <a:xfrm>
                              <a:off x="3341716" y="0"/>
                              <a:ext cx="0" cy="69294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20" name="Łącznik prostoliniowy 820"/>
                          <wps:cNvCnPr/>
                          <wps:spPr>
                            <a:xfrm>
                              <a:off x="2975956" y="709353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21" name="Łącznik prostoliniowy 821"/>
                          <wps:cNvCnPr/>
                          <wps:spPr>
                            <a:xfrm>
                              <a:off x="1524000" y="720437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22" name="Łącznik prostoliniowy 822"/>
                          <wps:cNvCnPr/>
                          <wps:spPr>
                            <a:xfrm>
                              <a:off x="5541" y="709353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23" name="Łącznik prostoliniowy 823"/>
                          <wps:cNvCnPr/>
                          <wps:spPr>
                            <a:xfrm>
                              <a:off x="2604654" y="16626"/>
                              <a:ext cx="368645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24" name="Łącznik prostoliniowy 824"/>
                          <wps:cNvCnPr/>
                          <wps:spPr>
                            <a:xfrm>
                              <a:off x="1917469" y="16626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25" name="Łącznik prostoliniowy 825"/>
                          <wps:cNvCnPr/>
                          <wps:spPr>
                            <a:xfrm>
                              <a:off x="2255520" y="393470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26" name="Łącznik prostoliniowy 826"/>
                          <wps:cNvCnPr/>
                          <wps:spPr>
                            <a:xfrm>
                              <a:off x="770312" y="376844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27" name="Łącznik prostoliniowy 827"/>
                          <wps:cNvCnPr/>
                          <wps:spPr>
                            <a:xfrm>
                              <a:off x="1152698" y="16626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28" name="Łącznik prostoliniowy 828"/>
                          <wps:cNvCnPr/>
                          <wps:spPr>
                            <a:xfrm>
                              <a:off x="432261" y="16626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29" name="Łącznik prostoliniowy 829"/>
                          <wps:cNvCnPr/>
                          <wps:spPr>
                            <a:xfrm>
                              <a:off x="781396" y="22168"/>
                              <a:ext cx="0" cy="354965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30" name="Łącznik prostoliniowy 830"/>
                          <wps:cNvCnPr/>
                          <wps:spPr>
                            <a:xfrm>
                              <a:off x="1124989" y="11084"/>
                              <a:ext cx="0" cy="355003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31" name="Łącznik prostoliniowy 831"/>
                          <wps:cNvCnPr/>
                          <wps:spPr>
                            <a:xfrm>
                              <a:off x="2266603" y="49877"/>
                              <a:ext cx="0" cy="354965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32" name="Łącznik prostoliniowy 832"/>
                          <wps:cNvCnPr/>
                          <wps:spPr>
                            <a:xfrm>
                              <a:off x="2610196" y="49877"/>
                              <a:ext cx="0" cy="354965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833" name="Grupa 833"/>
                        <wpg:cNvGrpSpPr/>
                        <wpg:grpSpPr>
                          <a:xfrm>
                            <a:off x="0" y="21020"/>
                            <a:ext cx="3344545" cy="725805"/>
                            <a:chOff x="0" y="0"/>
                            <a:chExt cx="3344704" cy="726191"/>
                          </a:xfrm>
                        </wpg:grpSpPr>
                        <wps:wsp>
                          <wps:cNvPr id="834" name="Łącznik prostoliniowy 834"/>
                          <wps:cNvCnPr/>
                          <wps:spPr>
                            <a:xfrm>
                              <a:off x="0" y="16626"/>
                              <a:ext cx="0" cy="69294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35" name="Łącznik prostoliniowy 835"/>
                          <wps:cNvCnPr/>
                          <wps:spPr>
                            <a:xfrm>
                              <a:off x="371301" y="16626"/>
                              <a:ext cx="0" cy="69294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36" name="Łącznik prostoliniowy 836"/>
                          <wps:cNvCnPr/>
                          <wps:spPr>
                            <a:xfrm>
                              <a:off x="1490749" y="33251"/>
                              <a:ext cx="0" cy="69294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37" name="Łącznik prostoliniowy 837"/>
                          <wps:cNvCnPr/>
                          <wps:spPr>
                            <a:xfrm>
                              <a:off x="1867592" y="16626"/>
                              <a:ext cx="0" cy="69294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38" name="Łącznik prostoliniowy 838"/>
                          <wps:cNvCnPr/>
                          <wps:spPr>
                            <a:xfrm>
                              <a:off x="2970414" y="16626"/>
                              <a:ext cx="0" cy="69294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39" name="Łącznik prostoliniowy 839"/>
                          <wps:cNvCnPr/>
                          <wps:spPr>
                            <a:xfrm>
                              <a:off x="3341716" y="0"/>
                              <a:ext cx="0" cy="69294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0" name="Łącznik prostoliniowy 840"/>
                          <wps:cNvCnPr/>
                          <wps:spPr>
                            <a:xfrm>
                              <a:off x="2975956" y="709353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1" name="Łącznik prostoliniowy 841"/>
                          <wps:cNvCnPr/>
                          <wps:spPr>
                            <a:xfrm>
                              <a:off x="1524000" y="720437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2" name="Łącznik prostoliniowy 842"/>
                          <wps:cNvCnPr/>
                          <wps:spPr>
                            <a:xfrm>
                              <a:off x="5541" y="709353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3" name="Łącznik prostoliniowy 843"/>
                          <wps:cNvCnPr/>
                          <wps:spPr>
                            <a:xfrm>
                              <a:off x="2604654" y="16626"/>
                              <a:ext cx="368645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4" name="Łącznik prostoliniowy 844"/>
                          <wps:cNvCnPr/>
                          <wps:spPr>
                            <a:xfrm>
                              <a:off x="1917469" y="16626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5" name="Łącznik prostoliniowy 845"/>
                          <wps:cNvCnPr/>
                          <wps:spPr>
                            <a:xfrm>
                              <a:off x="2255520" y="393470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6" name="Łącznik prostoliniowy 846"/>
                          <wps:cNvCnPr/>
                          <wps:spPr>
                            <a:xfrm>
                              <a:off x="770312" y="376844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7" name="Łącznik prostoliniowy 847"/>
                          <wps:cNvCnPr/>
                          <wps:spPr>
                            <a:xfrm>
                              <a:off x="1152698" y="16626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8" name="Łącznik prostoliniowy 848"/>
                          <wps:cNvCnPr/>
                          <wps:spPr>
                            <a:xfrm>
                              <a:off x="432261" y="16626"/>
                              <a:ext cx="368748" cy="0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9" name="Łącznik prostoliniowy 849"/>
                          <wps:cNvCnPr/>
                          <wps:spPr>
                            <a:xfrm>
                              <a:off x="781396" y="22168"/>
                              <a:ext cx="0" cy="354965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50" name="Łącznik prostoliniowy 850"/>
                          <wps:cNvCnPr/>
                          <wps:spPr>
                            <a:xfrm>
                              <a:off x="1124989" y="11084"/>
                              <a:ext cx="0" cy="355003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51" name="Łącznik prostoliniowy 851"/>
                          <wps:cNvCnPr/>
                          <wps:spPr>
                            <a:xfrm>
                              <a:off x="2266603" y="49877"/>
                              <a:ext cx="0" cy="354965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52" name="Łącznik prostoliniowy 852"/>
                          <wps:cNvCnPr/>
                          <wps:spPr>
                            <a:xfrm>
                              <a:off x="2610196" y="49877"/>
                              <a:ext cx="0" cy="354965"/>
                            </a:xfrm>
                            <a:prstGeom prst="line">
                              <a:avLst/>
                            </a:prstGeom>
                            <a:ln>
                              <a:prstDash val="dashDot"/>
                            </a:ln>
                          </wps:spPr>
                          <wps:style>
                            <a:lnRef idx="2">
                              <a:schemeClr val="accent5"/>
                            </a:lnRef>
                            <a:fillRef idx="0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a 810" o:spid="_x0000_s1026" style="position:absolute;margin-left:4.4pt;margin-top:136.45pt;width:660.95pt;height:58.75pt;z-index:251725824;mso-width-relative:margin;mso-height-relative:margin" coordsize="73910,7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">
                <v:group id="Grupa 813" o:spid="_x0000_s1027" style="position:absolute;left:40464;width:33446;height:7258" coordsize="33447,72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jDEWMQAAADcAAAA&#10;DwAAAAAAAAAAAAAAAACqAgAAZHJzL2Rvd25yZXYueG1sUEsFBgAAAAAEAAQA+gAAAJsDAAAAAA==&#10;">
                  <v:line id="Łącznik prostoliniowy 814" o:spid="_x0000_s1028" style="position:absolute;visibility:visible;mso-wrap-style:square" from="0,166" to="0,7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mRssQAAADcAAAADwAAAGRycy9kb3ducmV2LnhtbESP3WoCMRSE7wu+QziCd5pVbNGtUUQU&#10;pFDqT6G3h83pJrg5WTdR17c3BaGXw8x8w8wWravElZpgPSsYDjIQxIXXlksF38dNfwIiRGSNlWdS&#10;cKcAi3nnZYa59jfe0/UQS5EgHHJUYGKscylDYchhGPiaOHm/vnEYk2xKqRu8Jbir5CjL3qRDy2nB&#10;YE0rQ8XpcHEKdtPL9otezz/atytt1/ZsPjcfSvW67fIdRKQ2/oef7a1WMBmO4e9MOgJy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iZGy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15" o:spid="_x0000_s1029" style="position:absolute;visibility:visible;mso-wrap-style:square" from="3713,166" to="3713,7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sU0KcQAAADcAAAADwAAAGRycy9kb3ducmV2LnhtbESPQWsCMRSE70L/Q3hCbzVrwWJXs4tI&#10;BSkUWxW8PjbPTXDzsm6ibv+9KRQ8DjPzDTMve9eIK3XBelYwHmUgiCuvLdcK9rvVyxREiMgaG8+k&#10;4JcClMXTYI659jf+oes21iJBOOSowMTY5lKGypDDMPItcfKOvnMYk+xqqTu8Jbhr5GuWvUmHltOC&#10;wZaWhqrT9uIUfL9f1huanA/a90ttP+zZfK0+lXoe9osZiEh9fIT/22utYDqewN+ZdARkc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xTQp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16" o:spid="_x0000_s1030" style="position:absolute;visibility:visible;mso-wrap-style:square" from="14907,332" to="14907,7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eqXsQAAADcAAAADwAAAGRycy9kb3ducmV2LnhtbESPQWsCMRSE7wX/Q3hCbzWroNjV7CKi&#10;IIXSVgWvj81zE9y8rJuo23/fFAo9DjPzDbMse9eIO3XBelYwHmUgiCuvLdcKjoftyxxEiMgaG8+k&#10;4JsClMXgaYm59g/+ovs+1iJBOOSowMTY5lKGypDDMPItcfLOvnMYk+xqqTt8JLhr5CTLZtKh5bRg&#10;sKW1oeqyvzkFn6+33QdNryft+7W2G3s179s3pZ6H/WoBIlIf/8N/7Z1WMB/P4PdMOgKy+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F6pe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17" o:spid="_x0000_s1031" style="position:absolute;visibility:visible;mso-wrap-style:square" from="18675,166" to="18675,7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VsPxcQAAADcAAAADwAAAGRycy9kb3ducmV2LnhtbESP3WoCMRSE7wu+QziCd5pVsNWtUUQU&#10;pFDqT6G3h83pJrg5WTdR17c3BaGXw8x8w8wWravElZpgPSsYDjIQxIXXlksF38dNfwIiRGSNlWdS&#10;cKcAi3nnZYa59jfe0/UQS5EgHHJUYGKscylDYchhGPiaOHm/vnEYk2xKqRu8Jbir5CjLXqVDy2nB&#10;YE0rQ8XpcHEKdtPL9ovG5x/t25W2a3s2n5sPpXrddvkOIlIb/8PP9lYrmAzf4O9MOgJy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Ww/F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18" o:spid="_x0000_s1032" style="position:absolute;visibility:visible;mso-wrap-style:square" from="29704,166" to="29704,7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Sbt8AAAADcAAAADwAAAGRycy9kb3ducmV2LnhtbERPy4rCMBTdC/5DuAPuNFVw0GqUQRRE&#10;EB8z4PbS3GnCNDe1iVr/frIQXB7Oe75sXSXu1ATrWcFwkIEgLry2XCr4+d70JyBCRNZYeSYFTwqw&#10;XHQ7c8y1f/CJ7udYihTCIUcFJsY6lzIUhhyGga+JE/frG4cxwaaUusFHCneVHGXZp3RoOTUYrGll&#10;qPg735yC4/S2PdD4etG+XWm7tlez3+yU6n20XzMQkdr4Fr/cW61gMkxr05l0BOTi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jEm7fAAAAA3AAAAA8AAAAAAAAAAAAAAAAA&#10;oQIAAGRycy9kb3ducmV2LnhtbFBLBQYAAAAABAAEAPkAAACOAwAAAAA=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19" o:spid="_x0000_s1033" style="position:absolute;visibility:visible;mso-wrap-style:square" from="33417,0" to="33417,6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4g+LMQAAADcAAAADwAAAGRycy9kb3ducmV2LnhtbESPQWsCMRSE7wX/Q3hCbzVroaKr2UVE&#10;QQqlrQpeH5vnJrh5WTdRt//eFAo9DjPzDbMoe9eIG3XBelYwHmUgiCuvLdcKDvvNyxREiMgaG8+k&#10;4IcClMXgaYG59nf+ptsu1iJBOOSowMTY5lKGypDDMPItcfJOvnMYk+xqqTu8J7hr5GuWTaRDy2nB&#10;YEsrQ9V5d3UKvmbX7Se9XY7a9ytt1/ZiPjbvSj0P++UcRKQ+/of/2lutYDqewe+ZdARk8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3iD4s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20" o:spid="_x0000_s1034" style="position:absolute;visibility:visible;mso-wrap-style:square" from="29759,7093" to="33447,70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5dDMAAAADcAAAADwAAAGRycy9kb3ducmV2LnhtbERPTYvCMBC9L/gfwgje1lRBcatRRBRE&#10;kN1VwevQjE2wmdQmav335rCwx8f7ni1aV4kHNcF6VjDoZyCIC68tlwpOx83nBESIyBorz6TgRQEW&#10;887HDHPtn/xLj0MsRQrhkKMCE2OdSxkKQw5D39fEibv4xmFMsCmlbvCZwl0lh1k2lg4tpwaDNa0M&#10;FdfD3Sn4+bpvv2l0O2vfrrRd25vZb3ZK9brtcgoiUhv/xX/urVYwGab56Uw6AnL+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jeXQzAAAAA3AAAAA8AAAAAAAAAAAAAAAAA&#10;oQIAAGRycy9kb3ducmV2LnhtbFBLBQYAAAAABAAEAPkAAACOAwAAAAA=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21" o:spid="_x0000_s1035" style="position:absolute;visibility:visible;mso-wrap-style:square" from="15240,7204" to="18927,72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5L4l8UAAADcAAAADwAAAGRycy9kb3ducmV2LnhtbESPUWvCMBSF3wf7D+EO9qapwsRV0zJk&#10;gggy1w18vTTXJtjc1CZq/ffLYLDHwznnO5xlObhWXKkP1rOCyTgDQVx7bblR8P21Hs1BhIissfVM&#10;Cu4UoCweH5aYa3/jT7pWsREJwiFHBSbGLpcy1IYchrHviJN39L3DmGTfSN3jLcFdK6dZNpMOLacF&#10;gx2tDNWn6uIU7F8vmw96OR+0H1bavtuz2a23Sj0/DW8LEJGG+B/+a2+0gvl0Ar9n0hGQ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5L4l8UAAADcAAAADwAAAAAAAAAA&#10;AAAAAAChAgAAZHJzL2Rvd25yZXYueG1sUEsFBgAAAAAEAAQA+QAAAJMDAAAAAA==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22" o:spid="_x0000_s1036" style="position:absolute;visibility:visible;mso-wrap-style:square" from="55,7093" to="3742,70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0Bm4MQAAADcAAAADwAAAGRycy9kb3ducmV2LnhtbESPQWsCMRSE74L/ITyht5p1oUVXoxRR&#10;EKFYtdDrY/PchG5e1k3U9d+bQsHjMDPfMLNF52pxpTZYzwpGwwwEcem15UrB93H9OgYRIrLG2jMp&#10;uFOAxbzfm2Gh/Y33dD3ESiQIhwIVmBibQspQGnIYhr4hTt7Jtw5jkm0ldYu3BHe1zLPsXTq0nBYM&#10;NrQ0VP4eLk7B1+Sy2dHb+Uf7bqntyp7N53qr1Mug+5iCiNTFZ/i/vdEKxnkOf2fSEZDz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3QGbg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23" o:spid="_x0000_s1037" style="position:absolute;visibility:visible;mso-wrap-style:square" from="26046,166" to="29732,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AzDe8QAAADcAAAADwAAAGRycy9kb3ducmV2LnhtbESP3WoCMRSE7wu+QzhC7zSrpUVXoxSp&#10;IAWpf+DtYXPcBDcn6ybq9u0bQejlMDPfMNN56ypxoyZYzwoG/QwEceG15VLBYb/sjUCEiKyx8kwK&#10;finAfNZ5mWKu/Z23dNvFUiQIhxwVmBjrXMpQGHIY+r4mTt7JNw5jkk0pdYP3BHeVHGbZh3RoOS0Y&#10;rGlhqDjvrk7BZnxd/dD75ah9u9D2y17Mevmt1Gu3/ZyAiNTG//CzvdIKRsM3eJxJR0DO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DMN7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24" o:spid="_x0000_s1038" style="position:absolute;visibility:visible;mso-wrap-style:square" from="19174,166" to="22862,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+VbD8QAAADcAAAADwAAAGRycy9kb3ducmV2LnhtbESP3WoCMRSE7wu+QzhC7zSrtEVXoxSp&#10;IAWpf+DtYXPcBDcn6ybq9u0bQejlMDPfMNN56ypxoyZYzwoG/QwEceG15VLBYb/sjUCEiKyx8kwK&#10;finAfNZ5mWKu/Z23dNvFUiQIhxwVmBjrXMpQGHIY+r4mTt7JNw5jkk0pdYP3BHeVHGbZh3RoOS0Y&#10;rGlhqDjvrk7BZnxd/dD75ah9u9D2y17Mevmt1Gu3/ZyAiNTG//CzvdIKRsM3eJxJR0DO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5VsP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25" o:spid="_x0000_s1039" style="position:absolute;visibility:visible;mso-wrap-style:square" from="22555,3934" to="26242,39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n+lMUAAADcAAAADwAAAGRycy9kb3ducmV2LnhtbESP3WoCMRSE7wt9h3AK3mlWwaJbo8ii&#10;IIXiTwu9PWxON6Gbk91N1O3bG0Ho5TAz3zCLVe9qcaEuWM8KxqMMBHHpteVKwdfndjgDESKyxtoz&#10;KfijAKvl89MCc+2vfKTLKVYiQTjkqMDE2ORShtKQwzDyDXHyfnznMCbZVVJ3eE1wV8tJlr1Kh5bT&#10;gsGGCkPl7+nsFBzm592epu239n2h7ca25mP7rtTgpV+/gYjUx//wo73TCmaTKdzPpCMgl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Kn+lMUAAADcAAAADwAAAAAAAAAA&#10;AAAAAAChAgAAZHJzL2Rvd25yZXYueG1sUEsFBgAAAAAEAAQA+QAAAJMDAAAAAA==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26" o:spid="_x0000_s1040" style="position:absolute;visibility:visible;mso-wrap-style:square" from="7703,3768" to="11390,3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tg48QAAADcAAAADwAAAGRycy9kb3ducmV2LnhtbESPQWsCMRSE7wX/Q3hCb5qtoNitUcqi&#10;IAWpVaHXx+Z1E7p52d1EXf99Iwg9DjPzDbNY9a4WF+qC9azgZZyBIC69tlwpOB03ozmIEJE11p5J&#10;wY0CrJaDpwXm2l/5iy6HWIkE4ZCjAhNjk0sZSkMOw9g3xMn78Z3DmGRXSd3hNcFdLSdZNpMOLacF&#10;gw0Vhsrfw9kp2L+et580bb+17wtt17Y1u82HUs/D/v0NRKQ+/ocf7a1WMJ/M4H4mHQG5/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e2Dj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27" o:spid="_x0000_s1041" style="position:absolute;visibility:visible;mso-wrap-style:square" from="11526,166" to="15214,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zfFeMQAAADcAAAADwAAAGRycy9kb3ducmV2LnhtbESP3WoCMRSE7wu+QzhC7zSr0FZXoxSp&#10;IAWpf+DtYXPcBDcn6ybq9u0bQejlMDPfMNN56ypxoyZYzwoG/QwEceG15VLBYb/sjUCEiKyx8kwK&#10;finAfNZ5mWKu/Z23dNvFUiQIhxwVmBjrXMpQGHIY+r4mTt7JNw5jkk0pdYP3BHeVHGbZu3RoOS0Y&#10;rGlhqDjvrk7BZnxd/dDb5ah9u9D2y17Mevmt1Gu3/ZyAiNTG//CzvdIKRsMPeJxJR0DO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N8V4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28" o:spid="_x0000_s1042" style="position:absolute;visibility:visible;mso-wrap-style:square" from="4322,166" to="8010,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qhRCsAAAADcAAAADwAAAGRycy9kb3ducmV2LnhtbERPTYvCMBC9L/gfwgje1lRBcatRRBRE&#10;kN1VwevQjE2wmdQmav335rCwx8f7ni1aV4kHNcF6VjDoZyCIC68tlwpOx83nBESIyBorz6TgRQEW&#10;887HDHPtn/xLj0MsRQrhkKMCE2OdSxkKQw5D39fEibv4xmFMsCmlbvCZwl0lh1k2lg4tpwaDNa0M&#10;FdfD3Sn4+bpvv2l0O2vfrrRd25vZb3ZK9brtcgoiUhv/xX/urVYwGaa16Uw6AnL+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aoUQrAAAAA3AAAAA8AAAAAAAAAAAAAAAAA&#10;oQIAAGRycy9kb3ducmV2LnhtbFBLBQYAAAAABAAEAPkAAACOAwAAAAA=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29" o:spid="_x0000_s1043" style="position:absolute;visibility:visible;mso-wrap-style:square" from="7813,221" to="7813,37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T0kcQAAADcAAAADwAAAGRycy9kb3ducmV2LnhtbESPQWsCMRSE74L/ITyhN81WqOjWKEUq&#10;SEG0q9DrY/O6Cd28rJuo6783gtDjMDPfMPNl52pxoTZYzwpeRxkI4tJry5WC42E9nIIIEVlj7ZkU&#10;3CjActHvzTHX/srfdCliJRKEQ44KTIxNLmUoDTkMI98QJ+/Xtw5jkm0ldYvXBHe1HGfZRDq0nBYM&#10;NrQyVP4VZ6dgPztvdvR2+tG+W2n7aU9mu/5S6mXQfbyDiNTF//CzvdEKpuMZPM6kIyA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55PSR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30" o:spid="_x0000_s1044" style="position:absolute;visibility:visible;mso-wrap-style:square" from="11249,110" to="11249,36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fL0cIAAADcAAAADwAAAGRycy9kb3ducmV2LnhtbERPW2vCMBR+F/YfwhnsTdNtTLquqQyZ&#10;IAPxMsHXQ3PWhDUntYna/XvzIPj48d3L2eBacaY+WM8KnicZCOLaa8uNgv3PYpyDCBFZY+uZFPxT&#10;gFn1MCqx0P7CWzrvYiNSCIcCFZgYu0LKUBtyGCa+I07cr+8dxgT7RuoeLynctfIly6bSoeXUYLCj&#10;uaH6b3dyCjbvp+Wa3o4H7Ye5tl/2aFaLb6WeHofPDxCRhngX39xLrSB/TfPTmXQEZHU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QfL0cIAAADcAAAADwAAAAAAAAAAAAAA&#10;AAChAgAAZHJzL2Rvd25yZXYueG1sUEsFBgAAAAAEAAQA+QAAAJADAAAAAA==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31" o:spid="_x0000_s1045" style="position:absolute;visibility:visible;mso-wrap-style:square" from="22666,498" to="22666,4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tuSsQAAADcAAAADwAAAGRycy9kb3ducmV2LnhtbESP3WoCMRSE7wu+QziCd5pVadGtUUQU&#10;pFDqT6G3h83pJrg5WTdR17c3BaGXw8x8w8wWravElZpgPSsYDjIQxIXXlksF38dNfwIiRGSNlWdS&#10;cKcAi3nnZYa59jfe0/UQS5EgHHJUYGKscylDYchhGPiaOHm/vnEYk2xKqRu8Jbir5CjL3qRDy2nB&#10;YE0rQ8XpcHEKdtPL9otezz/atytt1/ZsPjcfSvW67fIdRKQ2/oef7a1WMBkP4e9MOgJy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S25K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32" o:spid="_x0000_s1046" style="position:absolute;visibility:visible;mso-wrap-style:square" from="26101,498" to="26101,4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pnwPcQAAADcAAAADwAAAGRycy9kb3ducmV2LnhtbESP3WoCMRSE7wu+QzhC7zSrpUVXoxSp&#10;IAWpf+DtYXPcBDcn6ybq9u0bQejlMDPfMNN56ypxoyZYzwoG/QwEceG15VLBYb/sjUCEiKyx8kwK&#10;finAfNZ5mWKu/Z23dNvFUiQIhxwVmBjrXMpQGHIY+r4mTt7JNw5jkk0pdYP3BHeVHGbZh3RoOS0Y&#10;rGlhqDjvrk7BZnxd/dD75ah9u9D2y17Mevmt1Gu3/ZyAiNTG//CzvdIKRm9DeJxJR0DO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mfA9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</v:group>
                <v:group id="Grupa 833" o:spid="_x0000_s1047" style="position:absolute;top:210;width:33445;height:7258" coordsize="33447,72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YWYOMQAAADcAAAA&#10;DwAAAAAAAAAAAAAAAACqAgAAZHJzL2Rvd25yZXYueG1sUEsFBgAAAAAEAAQA+gAAAJsDAAAAAA==&#10;">
                  <v:line id="Łącznik prostoliniowy 834" o:spid="_x0000_s1048" style="position:absolute;visibility:visible;mso-wrap-style:square" from="0,166" to="0,7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zN0sQAAADcAAAADwAAAGRycy9kb3ducmV2LnhtbESP3WoCMRSE7wt9h3AK3mm21YpujVJE&#10;QYTiL3h72JxuQjcn6ybq+vZNQejlMDPfMJNZ6ypxpSZYzwpeexkI4sJry6WC42HZHYEIEVlj5ZkU&#10;3CnAbPr8NMFc+xvv6LqPpUgQDjkqMDHWuZShMOQw9HxNnLxv3ziMSTal1A3eEtxV8i3LhtKh5bRg&#10;sKa5oeJnf3EKtuPLakPv55P27VzbhT2br+Vaqc5L+/kBIlIb/8OP9korGPUH8HcmHQE5/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PM3S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35" o:spid="_x0000_s1049" style="position:absolute;visibility:visible;mso-wrap-style:square" from="3713,166" to="3713,7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BoScQAAADcAAAADwAAAGRycy9kb3ducmV2LnhtbESPQWsCMRSE74X+h/AK3jRbxWJXo4go&#10;iCBVK3h9bJ6b0M3Luom6/feNIPQ4zMw3zGTWukrcqAnWs4L3XgaCuPDacqng+L3qjkCEiKyx8kwK&#10;finAbPr6MsFc+zvv6XaIpUgQDjkqMDHWuZShMOQw9HxNnLyzbxzGJJtS6gbvCe4q2c+yD+nQclow&#10;WNPCUPFzuDoFu8/r+ouGl5P27ULbpb2Y7WqjVOetnY9BRGrjf/jZXmsFo8EQHmfSEZDT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9cGhJ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36" o:spid="_x0000_s1050" style="position:absolute;visibility:visible;mso-wrap-style:square" from="14907,332" to="14907,7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L2PsUAAADcAAAADwAAAGRycy9kb3ducmV2LnhtbESPQWsCMRSE74L/ITyht5q1RdGt2aVI&#10;BSkUWy30+ti8boKbl3UTdf33jVDwOMzMN8yy7F0jztQF61nBZJyBIK68tlwr+N6vH+cgQkTW2Hgm&#10;BVcKUBbDwRJz7S/8ReddrEWCcMhRgYmxzaUMlSGHYexb4uT9+s5hTLKrpe7wkuCukU9ZNpMOLacF&#10;gy2tDFWH3ckp+FycNluaHn+071favtmj+Vi/K/Uw6l9fQETq4z38395oBfPnGdzOpCMgi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aL2PsUAAADcAAAADwAAAAAAAAAA&#10;AAAAAAChAgAAZHJzL2Rvd25yZXYueG1sUEsFBgAAAAAEAAQA+QAAAJMDAAAAAA==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37" o:spid="_x0000_s1051" style="position:absolute;visibility:visible;mso-wrap-style:square" from="18675,166" to="18675,7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5TpcQAAADcAAAADwAAAGRycy9kb3ducmV2LnhtbESP3WoCMRSE7wt9h3AK3mm2FatujVJE&#10;QYTiL3h72JxuQjcn6ybq+vZNQejlMDPfMJNZ6ypxpSZYzwpeexkI4sJry6WC42HZHYEIEVlj5ZkU&#10;3CnAbPr8NMFc+xvv6LqPpUgQDjkqMDHWuZShMOQw9HxNnLxv3ziMSTal1A3eEtxV8i3L3qVDy2nB&#10;YE1zQ8XP/uIUbMeX1YYG55P27VzbhT2br+Vaqc5L+/kBIlIb/8OP9korGPWH8HcmHQE5/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7lOl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38" o:spid="_x0000_s1052" style="position:absolute;visibility:visible;mso-wrap-style:square" from="29704,166" to="29704,7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HH18IAAADcAAAADwAAAGRycy9kb3ducmV2LnhtbERPW2vCMBR+F/YfwhnsTdNtTLquqQyZ&#10;IAPxMsHXQ3PWhDUntYna/XvzIPj48d3L2eBacaY+WM8KnicZCOLaa8uNgv3PYpyDCBFZY+uZFPxT&#10;gFn1MCqx0P7CWzrvYiNSCIcCFZgYu0LKUBtyGCa+I07cr+8dxgT7RuoeLynctfIly6bSoeXUYLCj&#10;uaH6b3dyCjbvp+Wa3o4H7Ye5tl/2aFaLb6WeHofPDxCRhngX39xLrSB/TWvTmXQEZHU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3HH18IAAADcAAAADwAAAAAAAAAAAAAA&#10;AAChAgAAZHJzL2Rvd25yZXYueG1sUEsFBgAAAAAEAAQA+QAAAJADAAAAAA==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39" o:spid="_x0000_s1053" style="position:absolute;visibility:visible;mso-wrap-style:square" from="33417,0" to="33417,6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D1iTMQAAADcAAAADwAAAGRycy9kb3ducmV2LnhtbESPQWsCMRSE7wX/Q3iCN82qtOjWKCIK&#10;UihVW+j1sXlugpuXdRN1/femIPQ4zMw3zGzRukpcqQnWs4LhIANBXHhtuVTw873pT0CEiKyx8kwK&#10;7hRgMe+8zDDX/sZ7uh5iKRKEQ44KTIx1LmUoDDkMA18TJ+/oG4cxyaaUusFbgrtKjrLsTTq0nBYM&#10;1rQyVJwOF6dgN71sv+j1/Kt9u9J2bc/mc/OhVK/bLt9BRGrjf/jZ3moFk/EU/s6kI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PWJM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40" o:spid="_x0000_s1054" style="position:absolute;visibility:visible;mso-wrap-style:square" from="29759,7093" to="33447,70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QG4rMIAAADcAAAADwAAAGRycy9kb3ducmV2LnhtbERPW2vCMBR+F/YfwhnsTdONTbquqQyZ&#10;IAPxMsHXQ3PWhDUntYna/XvzIPj48d3L2eBacaY+WM8KnicZCOLaa8uNgv3PYpyDCBFZY+uZFPxT&#10;gFn1MCqx0P7CWzrvYiNSCIcCFZgYu0LKUBtyGCa+I07cr+8dxgT7RuoeLynctfIly6bSoeXUYLCj&#10;uaH6b3dyCjbvp+Wa3o4H7Ye5tl/2aFaLb6WeHofPDxCRhngX39xLrSB/TfPTmXQEZHU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QG4rMIAAADcAAAADwAAAAAAAAAAAAAA&#10;AAChAgAAZHJzL2Rvd25yZXYueG1sUEsFBgAAAAAEAAQA+QAAAJADAAAAAA==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41" o:spid="_x0000_s1055" style="position:absolute;visibility:visible;mso-wrap-style:square" from="15240,7204" to="18927,72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k0dN8QAAADcAAAADwAAAGRycy9kb3ducmV2LnhtbESP3WoCMRSE7wu+QziCd5pVbNGtUUQU&#10;pFDqT6G3h83pJrg5WTdR17c3BaGXw8x8w8wWravElZpgPSsYDjIQxIXXlksF38dNfwIiRGSNlWdS&#10;cKcAi3nnZYa59jfe0/UQS5EgHHJUYGKscylDYchhGPiaOHm/vnEYk2xKqRu8Jbir5CjL3qRDy2nB&#10;YE0rQ8XpcHEKdtPL9otezz/atytt1/ZsPjcfSvW67fIdRKQ2/oef7a1WMBkP4e9MOgJy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TR03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42" o:spid="_x0000_s1056" style="position:absolute;visibility:visible;mso-wrap-style:square" from="55,7093" to="3742,70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+DQMQAAADcAAAADwAAAGRycy9kb3ducmV2LnhtbESP3WoCMRSE7wu+QzhC7zSrtEVXoxSp&#10;IAWpf+DtYXPcBDcn6ybq9u0bQejlMDPfMNN56ypxoyZYzwoG/QwEceG15VLBYb/sjUCEiKyx8kwK&#10;finAfNZ5mWKu/Z23dNvFUiQIhxwVmBjrXMpQGHIY+r4mTt7JNw5jkk0pdYP3BHeVHGbZh3RoOS0Y&#10;rGlhqDjvrk7BZnxd/dD75ah9u9D2y17Mevmt1Gu3/ZyAiNTG//CzvdIKRm9DeJxJR0DO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n4NA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43" o:spid="_x0000_s1057" style="position:absolute;visibility:visible;mso-wrap-style:square" from="26046,166" to="29732,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Mm28QAAADcAAAADwAAAGRycy9kb3ducmV2LnhtbESP3WoCMRSE7wt9h3AK3mm21YpujVJE&#10;QYTiL3h72JxuQjcn6ybq+vZNQejlMDPfMJNZ6ypxpSZYzwpeexkI4sJry6WC42HZHYEIEVlj5ZkU&#10;3CnAbPr8NMFc+xvv6LqPpUgQDjkqMDHWuZShMOQw9HxNnLxv3ziMSTal1A3eEtxV8i3LhtKh5bRg&#10;sKa5oeJnf3EKtuPLakPv55P27VzbhT2br+Vaqc5L+/kBIlIb/8OP9korGA368HcmHQE5/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0ybb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44" o:spid="_x0000_s1058" style="position:absolute;visibility:visible;mso-wrap-style:square" from="19174,166" to="22862,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q+r8UAAADcAAAADwAAAGRycy9kb3ducmV2LnhtbESPQWsCMRSE74L/ITyht5q1WNGt2aVI&#10;BSmIrRZ6fWxeN8HNy7qJuv33jVDwOMzMN8yy7F0jLtQF61nBZJyBIK68tlwr+DqsH+cgQkTW2Hgm&#10;Bb8UoCyGgyXm2l/5ky77WIsE4ZCjAhNjm0sZKkMOw9i3xMn78Z3DmGRXS93hNcFdI5+ybCYdWk4L&#10;BltaGaqO+7NT8LE4b3b0fPrWvl9p+2ZPZrt+V+ph1L++gIjUx3v4v73RCubTKdzOpCMgi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jq+r8UAAADcAAAADwAAAAAAAAAA&#10;AAAAAAChAgAAZHJzL2Rvd25yZXYueG1sUEsFBgAAAAAEAAQA+QAAAJMDAAAAAA==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45" o:spid="_x0000_s1059" style="position:absolute;visibility:visible;mso-wrap-style:square" from="22555,3934" to="26242,39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XYbNMQAAADcAAAADwAAAGRycy9kb3ducmV2LnhtbESPQWsCMRSE74X+h/AK3jRb0WJXo4go&#10;iCBVK3h9bJ6b0M3Luom6/feNIPQ4zMw3zGTWukrcqAnWs4L3XgaCuPDacqng+L3qjkCEiKyx8kwK&#10;finAbPr6MsFc+zvv6XaIpUgQDjkqMDHWuZShMOQw9HxNnLyzbxzGJJtS6gbvCe4q2c+yD+nQclow&#10;WNPCUPFzuDoFu8/r+ouGl5P27ULbpb2Y7WqjVOetnY9BRGrjf/jZXmsFo8EQHmfSEZDT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dhs0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46" o:spid="_x0000_s1060" style="position:absolute;visibility:visible;mso-wrap-style:square" from="7703,3768" to="11390,3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SFQ8UAAADcAAAADwAAAGRycy9kb3ducmV2LnhtbESPQWsCMRSE74L/ITyht5q1VNGt2aVI&#10;BSkUWy30+ti8boKbl3UTdf33jVDwOMzMN8yy7F0jztQF61nBZJyBIK68tlwr+N6vH+cgQkTW2Hgm&#10;BVcKUBbDwRJz7S/8ReddrEWCcMhRgYmxzaUMlSGHYexb4uT9+s5hTLKrpe7wkuCukU9ZNpMOLacF&#10;gy2tDFWH3ckp+FycNluaHn+071favtmj+Vi/K/Uw6l9fQETq4z38395oBfPnGdzOpCMgi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aSFQ8UAAADcAAAADwAAAAAAAAAA&#10;AAAAAAChAgAAZHJzL2Rvd25yZXYueG1sUEsFBgAAAAAEAAQA+QAAAJMDAAAAAA==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47" o:spid="_x0000_s1061" style="position:absolute;visibility:visible;mso-wrap-style:square" from="11526,166" to="15214,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gg2MQAAADcAAAADwAAAGRycy9kb3ducmV2LnhtbESP3WoCMRSE7wt9h3AK3mm2RatujVJE&#10;QYTiL3h72JxuQjcn6ybq+vZNQejlMDPfMJNZ6ypxpSZYzwpeexkI4sJry6WC42HZHYEIEVlj5ZkU&#10;3CnAbPr8NMFc+xvv6LqPpUgQDjkqMDHWuZShMOQw9HxNnLxv3ziMSTal1A3eEtxV8i3L3qVDy2nB&#10;YE1zQ8XP/uIUbMeX1YYG55P27VzbhT2br+Vaqc5L+/kBIlIb/8OP9korGPWH8HcmHQE5/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66CDY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48" o:spid="_x0000_s1062" style="position:absolute;visibility:visible;mso-wrap-style:square" from="4322,166" to="8010,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3e0qsIAAADcAAAADwAAAGRycy9kb3ducmV2LnhtbERPW2vCMBR+F/YfwhnsTdONTbquqQyZ&#10;IAPxMsHXQ3PWhDUntYna/XvzIPj48d3L2eBacaY+WM8KnicZCOLaa8uNgv3PYpyDCBFZY+uZFPxT&#10;gFn1MCqx0P7CWzrvYiNSCIcCFZgYu0LKUBtyGCa+I07cr+8dxgT7RuoeLynctfIly6bSoeXUYLCj&#10;uaH6b3dyCjbvp+Wa3o4H7Ye5tl/2aFaLb6WeHofPDxCRhngX39xLrSB/TWvTmXQEZHU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3e0qsIAAADcAAAADwAAAAAAAAAAAAAA&#10;AAChAgAAZHJzL2Rvd25yZXYueG1sUEsFBgAAAAAEAAQA+QAAAJADAAAAAA==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49" o:spid="_x0000_s1063" style="position:absolute;visibility:visible;mso-wrap-style:square" from="7813,221" to="7813,37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sRMcQAAADcAAAADwAAAGRycy9kb3ducmV2LnhtbESPQWsCMRSE7wX/Q3iCN80qtujWKCIK&#10;UihVW+j1sXlugpuXdRN1/femIPQ4zMw3zGzRukpcqQnWs4LhIANBXHhtuVTw873pT0CEiKyx8kwK&#10;7hRgMe+8zDDX/sZ7uh5iKRKEQ44KTIx1LmUoDDkMA18TJ+/oG4cxyaaUusFbgrtKjrLsTTq0nBYM&#10;1rQyVJwOF6dgN71sv+j1/Kt9u9J2bc/mc/OhVK/bLt9BRGrjf/jZ3moFk/EU/s6kI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OxEx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50" o:spid="_x0000_s1064" style="position:absolute;visibility:visible;mso-wrap-style:square" from="11249,110" to="11249,36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guccAAAADcAAAADwAAAGRycy9kb3ducmV2LnhtbERPTYvCMBC9L/gfwgje1lRBcatRRBRE&#10;kN1VwevQjE2wmdQmav335rCwx8f7ni1aV4kHNcF6VjDoZyCIC68tlwpOx83nBESIyBorz6TgRQEW&#10;887HDHPtn/xLj0MsRQrhkKMCE2OdSxkKQw5D39fEibv4xmFMsCmlbvCZwl0lh1k2lg4tpwaDNa0M&#10;FdfD3Sn4+bpvv2l0O2vfrrRd25vZb3ZK9brtcgoiUhv/xX/urVYwGaX56Uw6AnL+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DYLnHAAAAA3AAAAA8AAAAAAAAAAAAAAAAA&#10;oQIAAGRycy9kb3ducmV2LnhtbFBLBQYAAAAABAAEAPkAAACOAwAAAAA=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51" o:spid="_x0000_s1065" style="position:absolute;visibility:visible;mso-wrap-style:square" from="22666,498" to="22666,4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5SL6sQAAADcAAAADwAAAGRycy9kb3ducmV2LnhtbESPQWsCMRSE70L/Q3hCbzVrwWJXs4tI&#10;BSkUWxW8PjbPTXDzsm6ibv+9KRQ8DjPzDTMve9eIK3XBelYwHmUgiCuvLdcK9rvVyxREiMgaG8+k&#10;4JcClMXTYI659jf+oes21iJBOOSowMTY5lKGypDDMPItcfKOvnMYk+xqqTu8Jbhr5GuWvUmHltOC&#10;wZaWhqrT9uIUfL9f1huanA/a90ttP+zZfK0+lXoe9osZiEh9fIT/22utYDoZw9+ZdARkc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lIvqxAAAANwAAAAPAAAAAAAAAAAA&#10;AAAAAKECAABkcnMvZG93bnJldi54bWxQSwUGAAAAAAQABAD5AAAAkgMAAAAA&#10;" strokecolor="#4bacc6 [3208]" strokeweight="2pt">
                    <v:stroke dashstyle="dashDot"/>
                    <v:shadow on="t" color="black" opacity="24903f" origin=",.5" offset="0,.55556mm"/>
                  </v:line>
                  <v:line id="Łącznik prostoliniowy 852" o:spid="_x0000_s1066" style="position:absolute;visibility:visible;mso-wrap-style:square" from="26101,498" to="26101,4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0YVncUAAADcAAAADwAAAGRycy9kb3ducmV2LnhtbESP3WoCMRSE7wt9h3AK3mlWwaJbo8ii&#10;IIXiTwu9PWxON6Gbk91N1O3bG0Ho5TAz3zCLVe9qcaEuWM8KxqMMBHHpteVKwdfndjgDESKyxtoz&#10;KfijAKvl89MCc+2vfKTLKVYiQTjkqMDE2ORShtKQwzDyDXHyfnznMCbZVVJ3eE1wV8tJlr1Kh5bT&#10;gsGGCkPl7+nsFBzm592epu239n2h7ca25mP7rtTgpV+/gYjUx//wo73TCmbTCdzPpCMgl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0YVncUAAADcAAAADwAAAAAAAAAA&#10;AAAAAAChAgAAZHJzL2Rvd25yZXYueG1sUEsFBgAAAAAEAAQA+QAAAJMDAAAAAA==&#10;" strokecolor="#4bacc6 [3208]" strokeweight="2pt">
                    <v:stroke dashstyle="dashDot"/>
                    <v:shadow on="t" color="black" opacity="24903f" origin=",.5" offset="0,.55556mm"/>
                  </v:line>
                </v:group>
              </v:group>
            </w:pict>
          </mc:Fallback>
        </mc:AlternateContent>
      </w:r>
      <w:r w:rsidR="00167960">
        <w:rPr>
          <w:b/>
          <w:noProof/>
          <w:color w:val="215868"/>
          <w:sz w:val="32"/>
          <w:szCs w:val="28"/>
        </w:rPr>
        <mc:AlternateContent>
          <mc:Choice Requires="wpg">
            <w:drawing>
              <wp:anchor distT="0" distB="0" distL="114300" distR="114300" simplePos="0" relativeHeight="251721726" behindDoc="0" locked="0" layoutInCell="1" allowOverlap="1" wp14:anchorId="1C672682" wp14:editId="3C3CFE93">
                <wp:simplePos x="0" y="0"/>
                <wp:positionH relativeFrom="column">
                  <wp:posOffset>-427355</wp:posOffset>
                </wp:positionH>
                <wp:positionV relativeFrom="paragraph">
                  <wp:posOffset>1238250</wp:posOffset>
                </wp:positionV>
                <wp:extent cx="9292590" cy="2647950"/>
                <wp:effectExtent l="0" t="0" r="22860" b="19050"/>
                <wp:wrapNone/>
                <wp:docPr id="28" name="Grupa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92590" cy="2647950"/>
                          <a:chOff x="0" y="0"/>
                          <a:chExt cx="9293060" cy="2647950"/>
                        </a:xfrm>
                      </wpg:grpSpPr>
                      <wpg:grpSp>
                        <wpg:cNvPr id="29" name="Grupa 29"/>
                        <wpg:cNvGrpSpPr/>
                        <wpg:grpSpPr>
                          <a:xfrm>
                            <a:off x="0" y="0"/>
                            <a:ext cx="4770755" cy="2647950"/>
                            <a:chOff x="0" y="0"/>
                            <a:chExt cx="4770755" cy="2647950"/>
                          </a:xfrm>
                        </wpg:grpSpPr>
                        <wpg:grpSp>
                          <wpg:cNvPr id="30" name="Grupa 30"/>
                          <wpg:cNvGrpSpPr/>
                          <wpg:grpSpPr>
                            <a:xfrm>
                              <a:off x="0" y="9939"/>
                              <a:ext cx="1798955" cy="2638011"/>
                              <a:chOff x="0" y="9939"/>
                              <a:chExt cx="2771775" cy="2638011"/>
                            </a:xfrm>
                          </wpg:grpSpPr>
                          <wps:wsp>
                            <wps:cNvPr id="31" name="Elipsa 31"/>
                            <wps:cNvSpPr/>
                            <wps:spPr>
                              <a:xfrm>
                                <a:off x="638175" y="438150"/>
                                <a:ext cx="1514475" cy="22098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04" name="Prostokąt 704"/>
                            <wps:cNvSpPr/>
                            <wps:spPr>
                              <a:xfrm>
                                <a:off x="0" y="9939"/>
                                <a:ext cx="2771775" cy="1581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07" name="Grupa 707"/>
                          <wpg:cNvGrpSpPr/>
                          <wpg:grpSpPr>
                            <a:xfrm>
                              <a:off x="983974" y="566530"/>
                              <a:ext cx="1798955" cy="1714500"/>
                              <a:chOff x="0" y="0"/>
                              <a:chExt cx="2771775" cy="2647950"/>
                            </a:xfrm>
                          </wpg:grpSpPr>
                          <wps:wsp>
                            <wps:cNvPr id="708" name="Elipsa 708"/>
                            <wps:cNvSpPr/>
                            <wps:spPr>
                              <a:xfrm>
                                <a:off x="638175" y="438150"/>
                                <a:ext cx="1514475" cy="22098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09" name="Prostokąt 709"/>
                            <wps:cNvSpPr/>
                            <wps:spPr>
                              <a:xfrm>
                                <a:off x="0" y="0"/>
                                <a:ext cx="2771775" cy="1581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10" name="Grupa 710"/>
                          <wpg:cNvGrpSpPr/>
                          <wpg:grpSpPr>
                            <a:xfrm>
                              <a:off x="1987827" y="0"/>
                              <a:ext cx="1798955" cy="2647950"/>
                              <a:chOff x="0" y="0"/>
                              <a:chExt cx="2771775" cy="2647950"/>
                            </a:xfrm>
                          </wpg:grpSpPr>
                          <wps:wsp>
                            <wps:cNvPr id="711" name="Elipsa 711"/>
                            <wps:cNvSpPr/>
                            <wps:spPr>
                              <a:xfrm>
                                <a:off x="638175" y="438150"/>
                                <a:ext cx="1514475" cy="22098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12" name="Prostokąt 712"/>
                            <wps:cNvSpPr/>
                            <wps:spPr>
                              <a:xfrm>
                                <a:off x="0" y="0"/>
                                <a:ext cx="2771775" cy="1581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13" name="Grupa 713"/>
                          <wpg:cNvGrpSpPr/>
                          <wpg:grpSpPr>
                            <a:xfrm>
                              <a:off x="2971800" y="566530"/>
                              <a:ext cx="1798955" cy="1714500"/>
                              <a:chOff x="0" y="0"/>
                              <a:chExt cx="2771775" cy="2647950"/>
                            </a:xfrm>
                          </wpg:grpSpPr>
                          <wps:wsp>
                            <wps:cNvPr id="768" name="Elipsa 768"/>
                            <wps:cNvSpPr/>
                            <wps:spPr>
                              <a:xfrm>
                                <a:off x="638175" y="438150"/>
                                <a:ext cx="1514475" cy="22098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70" name="Prostokąt 770"/>
                            <wps:cNvSpPr/>
                            <wps:spPr>
                              <a:xfrm>
                                <a:off x="0" y="0"/>
                                <a:ext cx="2771775" cy="1581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771" name="Grupa 771"/>
                        <wpg:cNvGrpSpPr/>
                        <wpg:grpSpPr>
                          <a:xfrm flipH="1">
                            <a:off x="4522305" y="0"/>
                            <a:ext cx="4770755" cy="2647950"/>
                            <a:chOff x="0" y="0"/>
                            <a:chExt cx="4770755" cy="2647950"/>
                          </a:xfrm>
                        </wpg:grpSpPr>
                        <wpg:grpSp>
                          <wpg:cNvPr id="772" name="Grupa 772"/>
                          <wpg:cNvGrpSpPr/>
                          <wpg:grpSpPr>
                            <a:xfrm>
                              <a:off x="0" y="0"/>
                              <a:ext cx="1798955" cy="2647950"/>
                              <a:chOff x="0" y="0"/>
                              <a:chExt cx="2771775" cy="2647950"/>
                            </a:xfrm>
                          </wpg:grpSpPr>
                          <wps:wsp>
                            <wps:cNvPr id="773" name="Elipsa 773"/>
                            <wps:cNvSpPr/>
                            <wps:spPr>
                              <a:xfrm>
                                <a:off x="638175" y="438150"/>
                                <a:ext cx="1514475" cy="22098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74" name="Prostokąt 774"/>
                            <wps:cNvSpPr/>
                            <wps:spPr>
                              <a:xfrm>
                                <a:off x="0" y="0"/>
                                <a:ext cx="2771775" cy="1581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75" name="Grupa 775"/>
                          <wpg:cNvGrpSpPr/>
                          <wpg:grpSpPr>
                            <a:xfrm>
                              <a:off x="983974" y="566530"/>
                              <a:ext cx="1798955" cy="1714500"/>
                              <a:chOff x="0" y="0"/>
                              <a:chExt cx="2771775" cy="2647950"/>
                            </a:xfrm>
                          </wpg:grpSpPr>
                          <wps:wsp>
                            <wps:cNvPr id="776" name="Elipsa 776"/>
                            <wps:cNvSpPr/>
                            <wps:spPr>
                              <a:xfrm>
                                <a:off x="638175" y="438150"/>
                                <a:ext cx="1514475" cy="22098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77" name="Prostokąt 777"/>
                            <wps:cNvSpPr/>
                            <wps:spPr>
                              <a:xfrm>
                                <a:off x="0" y="0"/>
                                <a:ext cx="2771775" cy="1581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78" name="Grupa 778"/>
                          <wpg:cNvGrpSpPr/>
                          <wpg:grpSpPr>
                            <a:xfrm>
                              <a:off x="1987827" y="0"/>
                              <a:ext cx="1798955" cy="2647950"/>
                              <a:chOff x="0" y="0"/>
                              <a:chExt cx="2771775" cy="2647950"/>
                            </a:xfrm>
                          </wpg:grpSpPr>
                          <wps:wsp>
                            <wps:cNvPr id="779" name="Elipsa 779"/>
                            <wps:cNvSpPr/>
                            <wps:spPr>
                              <a:xfrm>
                                <a:off x="638175" y="438150"/>
                                <a:ext cx="1514475" cy="22098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80" name="Prostokąt 780"/>
                            <wps:cNvSpPr/>
                            <wps:spPr>
                              <a:xfrm>
                                <a:off x="0" y="0"/>
                                <a:ext cx="2771775" cy="1581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81" name="Grupa 781"/>
                          <wpg:cNvGrpSpPr/>
                          <wpg:grpSpPr>
                            <a:xfrm>
                              <a:off x="2971800" y="566530"/>
                              <a:ext cx="1798955" cy="1714500"/>
                              <a:chOff x="0" y="0"/>
                              <a:chExt cx="2771775" cy="2647950"/>
                            </a:xfrm>
                          </wpg:grpSpPr>
                          <wps:wsp>
                            <wps:cNvPr id="782" name="Elipsa 782"/>
                            <wps:cNvSpPr/>
                            <wps:spPr>
                              <a:xfrm>
                                <a:off x="638175" y="438150"/>
                                <a:ext cx="1514475" cy="22098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83" name="Prostokąt 783"/>
                            <wps:cNvSpPr/>
                            <wps:spPr>
                              <a:xfrm>
                                <a:off x="0" y="0"/>
                                <a:ext cx="2771775" cy="1581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a 28" o:spid="_x0000_s1026" style="position:absolute;margin-left:-33.65pt;margin-top:97.5pt;width:731.7pt;height:208.5pt;z-index:251721726" coordsize="92930,26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">
                <v:group id="Grupa 29" o:spid="_x0000_s1027" style="position:absolute;width:47707;height:26479" coordsize="47707,26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group id="Grupa 30" o:spid="_x0000_s1028" style="position:absolute;top:99;width:17989;height:26380" coordorigin=",99" coordsize="27717,263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  <v:oval id="Elipsa 31" o:spid="_x0000_s1029" style="position:absolute;left:6381;top:4381;width:15145;height:220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vLacQA&#10;AADbAAAADwAAAGRycy9kb3ducmV2LnhtbESP0WrCQBRE3wv9h+UWfKubxLaE6EaKohTfav2Aa/aa&#10;BLN30+yqq1/vFgo+DjNzhpnNg+nEmQbXWlaQjhMQxJXVLdcKdj+r1xyE88gaO8uk4EoO5uXz0wwL&#10;bS/8Teetr0WEsCtQQeN9X0jpqoYMurHtiaN3sINBH+VQSz3gJcJNJ7Mk+ZAGW44LDfa0aKg6bk9G&#10;wXtY3vpN6Na/C5e/5dl6l+1XiVKjl/A5BeEp+Ef4v/2lFUxS+PsSf4As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Ly2nEAAAA2wAAAA8AAAAAAAAAAAAAAAAAmAIAAGRycy9k&#10;b3ducmV2LnhtbFBLBQYAAAAABAAEAPUAAACJAwAAAAA=&#10;" filled="f" strokecolor="#243f60 [1604]" strokeweight="2pt">
                      <v:stroke dashstyle="1 1"/>
                    </v:oval>
                    <v:rect id="Prostokąt 704" o:spid="_x0000_s1030" style="position:absolute;top:99;width:27717;height:158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OARMUA&#10;AADcAAAADwAAAGRycy9kb3ducmV2LnhtbESPQUsDMRSE74L/IbyCF2mzFbXttmkRQeipYvXS22Pz&#10;ulm6eVmS53btrzcFweMwM98wq83gW9VTTE1gA9NJAYq4Crbh2sDX59t4DioJssU2MBn4oQSb9e3N&#10;CksbzvxB/V5qlSGcSjTgRLpS61Q58pgmoSPO3jFEj5JlrLWNeM5w3+qHonjWHhvOCw47enVUnfbf&#10;3sDiUr3LPHRPTprDovbT3TH298bcjYaXJSihQf7Df+2tNTArHuF6Jh8Bv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M4BExQAAANwAAAAPAAAAAAAAAAAAAAAAAJgCAABkcnMv&#10;ZG93bnJldi54bWxQSwUGAAAAAAQABAD1AAAAigMAAAAA&#10;" fillcolor="white [3212]" strokecolor="white [3212]" strokeweight="2pt"/>
                  </v:group>
                  <v:group id="Grupa 707" o:spid="_x0000_s1031" style="position:absolute;left:9839;top:5665;width:17990;height:17145" coordsize="27717,26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mbA0MUAAADc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hFM3ie&#10;CUdALv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JmwNDFAAAA3AAA&#10;AA8AAAAAAAAAAAAAAAAAqgIAAGRycy9kb3ducmV2LnhtbFBLBQYAAAAABAAEAPoAAACcAwAAAAA=&#10;">
                    <v:oval id="Elipsa 708" o:spid="_x0000_s1032" style="position:absolute;left:6381;top:4381;width:15145;height:220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cJR8EA&#10;AADcAAAADwAAAGRycy9kb3ducmV2LnhtbERP3WrCMBS+H+wdwhnsbiYrc5ZqFFEU8W7qAxybY1vW&#10;nNQmavTpzcVglx/f/2QWbSuu1PvGsYbPgQJBXDrTcKXhsF995CB8QDbYOiYNd/Iwm76+TLAw7sY/&#10;dN2FSqQQ9gVqqEPoCil9WZNFP3AdceJOrrcYEuwraXq8pXDbykypb2mx4dRQY0eLmsrf3cVqGMbl&#10;o9vGdn1e+Pwrz9aH7LhSWr+/xfkYRKAY/sV/7o3RMFJpbTqTjoCc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G3CUfBAAAA3AAAAA8AAAAAAAAAAAAAAAAAmAIAAGRycy9kb3du&#10;cmV2LnhtbFBLBQYAAAAABAAEAPUAAACGAwAAAAA=&#10;" filled="f" strokecolor="#243f60 [1604]" strokeweight="2pt">
                      <v:stroke dashstyle="1 1"/>
                    </v:oval>
                    <v:rect id="Prostokąt 709" o:spid="_x0000_s1033" style="position:absolute;width:27717;height:158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Iv2sQA&#10;AADcAAAADwAAAGRycy9kb3ducmV2LnhtbESPQUvDQBSE7wX/w/IEL8VuKqhNzKaIIHhSbL14e2Rf&#10;s8Hs27D7TGN/fVcQPA4z8w1Tb2c/qIli6gMbWK8KUMRtsD13Bj72z9cbUEmQLQ6BycAPJdg2F4sa&#10;KxuO/E7TTjqVIZwqNOBExkrr1DrymFZhJM7eIUSPkmXstI14zHA/6JuiuNMee84LDkd6ctR+7b69&#10;gfLUvskmjLdO+s+y8+vXQ5yWxlxdzo8PoIRm+Q//tV+sgfuihN8z+Qjo5gw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yL9rEAAAA3AAAAA8AAAAAAAAAAAAAAAAAmAIAAGRycy9k&#10;b3ducmV2LnhtbFBLBQYAAAAABAAEAPUAAACJAwAAAAA=&#10;" fillcolor="white [3212]" strokecolor="white [3212]" strokeweight="2pt"/>
                  </v:group>
                  <v:group id="Grupa 710" o:spid="_x0000_s1034" style="position:absolute;left:19878;width:17989;height:26479" coordsize="27717,26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FbOecMAAADcAAAADwAAAGRycy9kb3ducmV2LnhtbERPy2rCQBTdF/yH4Qru&#10;mkkqbSU6ioS2dCEFTUHcXTLXJJi5EzLTPP6+sxBcHs57sxtNI3rqXG1ZQRLFIIgLq2suFfzmn88r&#10;EM4ja2wsk4KJHOy2s6cNptoOfKT+5EsRQtilqKDyvk2ldEVFBl1kW+LAXW1n0AfYlVJ3OIRw08iX&#10;OH6TBmsODRW2lFVU3E5/RsHXgMN+mXz0h9s1my7568/5kJBSi/m4X4PwNPqH+O7+1gr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4Vs55wwAAANwAAAAP&#10;AAAAAAAAAAAAAAAAAKoCAABkcnMvZG93bnJldi54bWxQSwUGAAAAAAQABAD6AAAAmgMAAAAA&#10;">
                    <v:oval id="Elipsa 711" o:spid="_x0000_s1035" style="position:absolute;left:6381;top:4381;width:15145;height:220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Q2B8QA&#10;AADcAAAADwAAAGRycy9kb3ducmV2LnhtbESP0WrCQBRE3wv+w3IF3+omwdYQXUUsSulb1Q+4Zq9J&#10;MHs3Zre67dd3BcHHYWbOMPNlMK24Uu8aywrScQKCuLS64UrBYb95zUE4j6yxtUwKfsnBcjF4mWOh&#10;7Y2/6brzlYgQdgUqqL3vCildWZNBN7YdcfROtjfoo+wrqXu8RbhpZZYk79Jgw3Ghxo7WNZXn3Y9R&#10;8BY+/rqv0G4va5dP8mx7yI6bRKnRMKxmIDwF/ww/2p9awTRN4X4mHgG5+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UNgfEAAAA3AAAAA8AAAAAAAAAAAAAAAAAmAIAAGRycy9k&#10;b3ducmV2LnhtbFBLBQYAAAAABAAEAPUAAACJAwAAAAA=&#10;" filled="f" strokecolor="#243f60 [1604]" strokeweight="2pt">
                      <v:stroke dashstyle="1 1"/>
                    </v:oval>
                    <v:rect id="Prostokąt 712" o:spid="_x0000_s1036" style="position:absolute;width:27717;height:158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8rdsUA&#10;AADcAAAADwAAAGRycy9kb3ducmV2LnhtbESPQUsDMRSE74L/ITzBi9jsFmrbtWmRgtBTxdaLt8fm&#10;dbO4eVmS1+3WX28EweMwM98wq83oOzVQTG1gA+WkAEVcB9tyY+Dj+Pq4AJUE2WIXmAxcKcFmfXuz&#10;wsqGC7/TcJBGZQinCg04kb7SOtWOPKZJ6ImzdwrRo2QZG20jXjLcd3paFE/aY8t5wWFPW0f11+Hs&#10;DSy/6zdZhH7mpP1cNr7cn+LwYMz93fjyDEpolP/wX3tnDczLKfyeyUdAr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Tyt2xQAAANwAAAAPAAAAAAAAAAAAAAAAAJgCAABkcnMv&#10;ZG93bnJldi54bWxQSwUGAAAAAAQABAD1AAAAigMAAAAA&#10;" fillcolor="white [3212]" strokecolor="white [3212]" strokeweight="2pt"/>
                  </v:group>
                  <v:group id="Grupa 713" o:spid="_x0000_s1037" style="position:absolute;left:29718;top:5665;width:17989;height:17145" coordsize="27717,26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IRQDsYAAADcAAAADwAAAGRycy9kb3ducmV2LnhtbESPT2vCQBTE70K/w/IK&#10;vZlNGmpLmlVEaulBCmqh9PbIPpNg9m3Irvnz7V2h4HGYmd8w+Wo0jeipc7VlBUkUgyAurK65VPBz&#10;3M7fQDiPrLGxTAomcrBaPsxyzLQdeE/9wZciQNhlqKDyvs2kdEVFBl1kW+LgnWxn0AfZlVJ3OAS4&#10;aeRzHC+kwZrDQoUtbSoqzoeLUfA54LBOk49+dz5tpr/jy/fvLiGlnh7H9TsIT6O/h//bX1rBa5LC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IhFAOxgAAANwA&#10;AAAPAAAAAAAAAAAAAAAAAKoCAABkcnMvZG93bnJldi54bWxQSwUGAAAAAAQABAD6AAAAnQMAAAAA&#10;">
                    <v:oval id="Elipsa 768" o:spid="_x0000_s1038" style="position:absolute;left:6381;top:4381;width:15145;height:220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js58EA&#10;AADcAAAADwAAAGRycy9kb3ducmV2LnhtbERPzYrCMBC+L/gOYQRva2pxtVSjiIsi3lZ9gLEZ22Iz&#10;6TZRo0+/OQh7/Pj+58tgGnGnztWWFYyGCQjiwuqaSwWn4+YzA+E8ssbGMil4koPlovcxx1zbB//Q&#10;/eBLEUPY5aig8r7NpXRFRQbd0LbEkbvYzqCPsCul7vARw00j0ySZSIM1x4YKW1pXVFwPN6PgK3y/&#10;2n1otr9rl42zdHtKz5tEqUE/rGYgPAX/L367d1rBdBLXxjPxCM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xo7OfBAAAA3AAAAA8AAAAAAAAAAAAAAAAAmAIAAGRycy9kb3du&#10;cmV2LnhtbFBLBQYAAAAABAAEAPUAAACGAwAAAAA=&#10;" filled="f" strokecolor="#243f60 [1604]" strokeweight="2pt">
                      <v:stroke dashstyle="1 1"/>
                    </v:oval>
                    <v:rect id="Prostokąt 770" o:spid="_x0000_s1039" style="position:absolute;width:27717;height:158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71OsIA&#10;AADcAAAADwAAAGRycy9kb3ducmV2LnhtbERPTWsCMRC9F/ofwgi9lJq1YNWtUUqh4Emp9tLbsBk3&#10;i5vJkkzXrb/eHASPj/e9XA++VT3F1AQ2MBkXoIirYBuuDfwcvl7moJIgW2wDk4F/SrBePT4ssbTh&#10;zN/U76VWOYRTiQacSFdqnSpHHtM4dMSZO4boUTKMtbYRzznct/q1KN60x4Zzg8OOPh1Vp/2fN7C4&#10;VDuZh27qpPld1H6yPcb+2Zin0fDxDkpokLv45t5YA7NZnp/P5COgV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DvU6wgAAANwAAAAPAAAAAAAAAAAAAAAAAJgCAABkcnMvZG93&#10;bnJldi54bWxQSwUGAAAAAAQABAD1AAAAhwMAAAAA&#10;" fillcolor="white [3212]" strokecolor="white [3212]" strokeweight="2pt"/>
                  </v:group>
                </v:group>
                <v:group id="Grupa 771" o:spid="_x0000_s1040" style="position:absolute;left:45223;width:47707;height:26479;flip:x" coordsize="47707,26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ljfHrCAAAA3AAAAA8A&#10;AAAAAAAAAAAAAAAAqgIAAGRycy9kb3ducmV2LnhtbFBLBQYAAAAABAAEAPoAAACZAwAAAAA=&#10;">
                  <v:group id="Grupa 772" o:spid="_x0000_s1041" style="position:absolute;width:17989;height:26479" coordsize="27717,26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hcQN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d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oXEDXFAAAA3AAA&#10;AA8AAAAAAAAAAAAAAAAAqgIAAGRycy9kb3ducmV2LnhtbFBLBQYAAAAABAAEAPoAAACcAwAAAAA=&#10;">
                    <v:oval id="Elipsa 773" o:spid="_x0000_s1042" style="position:absolute;left:6381;top:4381;width:15145;height:220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XoS8UA&#10;AADcAAAADwAAAGRycy9kb3ducmV2LnhtbESPwW7CMBBE70j9B2sr9VYcUihRGgdVIFDFrZQP2Mbb&#10;JCJep7EBw9fjSpU4jmbmjaZYBNOJEw2utaxgMk5AEFdWt1wr2H+tnzMQziNr7CyTggs5WJQPowJz&#10;bc/8Saedr0WEsMtRQeN9n0vpqoYMurHtiaP3YweDPsqhlnrAc4SbTqZJ8ioNthwXGuxp2VB12B2N&#10;gllYXftt6Da/S5dNs3SzT7/XiVJPj+H9DYSn4O/h//aHVjCfv8DfmXgEZH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FehLxQAAANwAAAAPAAAAAAAAAAAAAAAAAJgCAABkcnMv&#10;ZG93bnJldi54bWxQSwUGAAAAAAQABAD1AAAAigMAAAAA&#10;" filled="f" strokecolor="#243f60 [1604]" strokeweight="2pt">
                      <v:stroke dashstyle="1 1"/>
                    </v:oval>
                    <v:rect id="Prostokąt 774" o:spid="_x0000_s1043" style="position:absolute;width:27717;height:158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XzOcUA&#10;AADcAAAADwAAAGRycy9kb3ducmV2LnhtbESPQUsDMRSE74L/IbxCL2KzLdW226ZFBMGT0uqlt8fm&#10;dbN087Ikz+3qr28EweMwM98wm93gW9VTTE1gA9NJAYq4Crbh2sDnx8v9ElQSZIttYDLwTQl229ub&#10;DZY2XHhP/UFqlSGcSjTgRLpS61Q58pgmoSPO3ilEj5JlrLWNeMlw3+pZUTxqjw3nBYcdPTuqzocv&#10;b2D1U73LMnQPTprjqvbTt1Ps74wZj4anNSihQf7Df+1Xa2CxmMPvmXwE9PY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NfM5xQAAANwAAAAPAAAAAAAAAAAAAAAAAJgCAABkcnMv&#10;ZG93bnJldi54bWxQSwUGAAAAAAQABAD1AAAAigMAAAAA&#10;" fillcolor="white [3212]" strokecolor="white [3212]" strokeweight="2pt"/>
                  </v:group>
                  <v:group id="Grupa 775" o:spid="_x0000_s1044" style="position:absolute;left:9839;top:5665;width:17990;height:17145" coordsize="27717,26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/ohBxgAAANwA&#10;AAAPAAAAAAAAAAAAAAAAAKoCAABkcnMvZG93bnJldi54bWxQSwUGAAAAAAQABAD6AAAAnQMAAAAA&#10;">
                    <v:oval id="Elipsa 776" o:spid="_x0000_s1045" style="position:absolute;left:6381;top:4381;width:15145;height:220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JL08UA&#10;AADcAAAADwAAAGRycy9kb3ducmV2LnhtbESP0WrCQBRE3wv+w3IF3+rGUDXEbEQsSulbrR9wzV6T&#10;YPZumt3q2q93C4U+DjNzhinWwXTiSoNrLSuYTRMQxJXVLdcKjp+75wyE88gaO8uk4E4O1uXoqcBc&#10;2xt/0PXgaxEh7HJU0Hjf51K6qiGDbmp74uid7WDQRznUUg94i3DTyTRJFtJgy3GhwZ62DVWXw7dR&#10;MA+vP/176PZfW5e9ZOn+mJ52iVKTcdisQHgK/j/8137TCpbLBfyeiUdAl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YkvTxQAAANwAAAAPAAAAAAAAAAAAAAAAAJgCAABkcnMv&#10;ZG93bnJldi54bWxQSwUGAAAAAAQABAD1AAAAigMAAAAA&#10;" filled="f" strokecolor="#243f60 [1604]" strokeweight="2pt">
                      <v:stroke dashstyle="1 1"/>
                    </v:oval>
                    <v:rect id="Prostokąt 777" o:spid="_x0000_s1046" style="position:absolute;width:27717;height:158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dtTsUA&#10;AADcAAAADwAAAGRycy9kb3ducmV2LnhtbESPQUsDMRSE74L/ITyhF7HZFuq2a9MihUJPFasXb4/N&#10;62Zx87Ikz+3WX28EweMwM98w6+3oOzVQTG1gA7NpAYq4DrblxsD72/5hCSoJssUuMBm4UoLt5vZm&#10;jZUNF36l4SSNyhBOFRpwIn2ldaodeUzT0BNn7xyiR8kyNtpGvGS47/S8KB61x5bzgsOedo7qz9OX&#10;N7D6rl9kGfqFk/Zj1fjZ8RyHe2Mmd+PzEyihUf7Df+2DNVCWJfyeyUdAb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521OxQAAANwAAAAPAAAAAAAAAAAAAAAAAJgCAABkcnMv&#10;ZG93bnJldi54bWxQSwUGAAAAAAQABAD1AAAAigMAAAAA&#10;" fillcolor="white [3212]" strokecolor="white [3212]" strokeweight="2pt"/>
                  </v:group>
                  <v:group id="Grupa 778" o:spid="_x0000_s1047" style="position:absolute;left:19878;width:17989;height:26479" coordsize="27717,26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8n38IAAADcAAAADwAAAGRycy9kb3ducmV2LnhtbERPy4rCMBTdC/MP4Q64&#10;07Qj2qEaRWRGXIjgAwZ3l+baFpub0mTa+vdmIbg8nPdi1ZtKtNS40rKCeByBIM6sLjlXcDn/jr5B&#10;OI+ssbJMCh7kYLX8GCww1bbjI7Unn4sQwi5FBYX3dSqlywoy6Ma2Jg7czTYGfYBNLnWDXQg3lfyK&#10;opk0WHJoKLCmTUHZ/fRvFGw77NaT+Kfd32+bx/U8PfztY1Jq+Nmv5yA89f4tfrl3WkGShLXhTDgC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v/J9/CAAAA3AAAAA8A&#10;AAAAAAAAAAAAAAAAqgIAAGRycy9kb3ducmV2LnhtbFBLBQYAAAAABAAEAPoAAACZAwAAAAA=&#10;">
                    <v:oval id="Elipsa 779" o:spid="_x0000_s1048" style="position:absolute;left:6381;top:4381;width:15145;height:220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3focQA&#10;AADcAAAADwAAAGRycy9kb3ducmV2LnhtbESPwW7CMBBE75X4B2uRuBWHiJYQMAiBQFVvBT5giZck&#10;Il6H2IDp19eVKvU4mpk3mvkymEbcqXO1ZQWjYQKCuLC65lLB8bB9zUA4j6yxsUwKnuRguei9zDHX&#10;9sFfdN/7UkQIuxwVVN63uZSuqMigG9qWOHpn2xn0UXal1B0+Itw0Mk2Sd2mw5rhQYUvriorL/mYU&#10;vIXNd/sZmt117bJxlu6O6WmbKDXoh9UMhKfg/8N/7Q+tYDKZwu+ZeAT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936HEAAAA3AAAAA8AAAAAAAAAAAAAAAAAmAIAAGRycy9k&#10;b3ducmV2LnhtbFBLBQYAAAAABAAEAPUAAACJAwAAAAA=&#10;" filled="f" strokecolor="#243f60 [1604]" strokeweight="2pt">
                      <v:stroke dashstyle="1 1"/>
                    </v:oval>
                    <v:rect id="Prostokąt 780" o:spid="_x0000_s1049" style="position:absolute;width:27717;height:158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uFHcIA&#10;AADcAAAADwAAAGRycy9kb3ducmV2LnhtbERPTUvDQBC9C/6HZQQv0m5asE3TbosIBU9KUy/ehuw0&#10;G8zOht0xjf569yB4fLzv3WHyvRoppi6wgcW8AEXcBNtxa+D9fJyVoJIgW+wDk4FvSnDY397ssLLh&#10;yicaa2lVDuFUoQEnMlRap8aRxzQPA3HmLiF6lAxjq23Eaw73vV4WxUp77Dg3OBzo2VHzWX95A5uf&#10;5k3KMDw66T42rV+8XuL4YMz93fS0BSU0yb/4z/1iDazLPD+fyUdA73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24UdwgAAANwAAAAPAAAAAAAAAAAAAAAAAJgCAABkcnMvZG93&#10;bnJldi54bWxQSwUGAAAAAAQABAD1AAAAhwMAAAAA&#10;" fillcolor="white [3212]" strokecolor="white [3212]" strokeweight="2pt"/>
                  </v:group>
                  <v:group id="Grupa 781" o:spid="_x0000_s1050" style="position:absolute;left:29718;top:5665;width:17989;height:17145" coordsize="27717,26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xD+ZcQAAADc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p9JDM8z&#10;4QjI+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/xD+ZcQAAADcAAAA&#10;DwAAAAAAAAAAAAAAAACqAgAAZHJzL2Rvd25yZXYueG1sUEsFBgAAAAAEAAQA+gAAAJsDAAAAAA==&#10;">
                    <v:oval id="Elipsa 782" o:spid="_x0000_s1051" style="position:absolute;left:6381;top:4381;width:15145;height:220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w998QA&#10;AADcAAAADwAAAGRycy9kb3ducmV2LnhtbESP0WrCQBRE3wv9h+UW+lY3hraG6CYURSm+Vf2Aa/aa&#10;BLN30+yqq1/vFgo+DjNzhpmVwXTiTINrLSsYjxIQxJXVLdcKdtvlWwbCeWSNnWVScCUHZfH8NMNc&#10;2wv/0HnjaxEh7HJU0Hjf51K6qiGDbmR74ugd7GDQRznUUg94iXDTyTRJPqXBluNCgz3NG6qOm5NR&#10;8BEWt34dutXv3GXvWbrapftlotTrS/iagvAU/CP83/7WCiZZCn9n4hGQx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2MPffEAAAA3AAAAA8AAAAAAAAAAAAAAAAAmAIAAGRycy9k&#10;b3ducmV2LnhtbFBLBQYAAAAABAAEAPUAAACJAwAAAAA=&#10;" filled="f" strokecolor="#243f60 [1604]" strokeweight="2pt">
                      <v:stroke dashstyle="1 1"/>
                    </v:oval>
                    <v:rect id="Prostokąt 783" o:spid="_x0000_s1052" style="position:absolute;width:27717;height:158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kbasUA&#10;AADcAAAADwAAAGRycy9kb3ducmV2LnhtbESPQUsDMRSE74L/ITyhF7HZtqjbtWkRoeCpYvXi7bF5&#10;3SxuXpbkud3665uC4HGYmW+Y1Wb0nRoopjawgdm0AEVcB9tyY+DzY3tXgkqCbLELTAZOlGCzvr5a&#10;YWXDkd9p2EujMoRThQacSF9pnWpHHtM09MTZO4ToUbKMjbYRjxnuOz0vigftseW84LCnF0f19/7H&#10;G1j+1m9Shv7eSfu1bPxsd4jDrTGTm/H5CZTQKP/hv/arNfBYLuByJh8BvT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CRtqxQAAANwAAAAPAAAAAAAAAAAAAAAAAJgCAABkcnMv&#10;ZG93bnJldi54bWxQSwUGAAAAAAQABAD1AAAAigMAAAAA&#10;" fillcolor="white [3212]" strokecolor="white [3212]" strokeweight="2pt"/>
                  </v:group>
                </v:group>
              </v:group>
            </w:pict>
          </mc:Fallback>
        </mc:AlternateContent>
      </w:r>
      <w:r w:rsidR="00DD1F28">
        <w:t xml:space="preserve">                                                                                                                                       </w:t>
      </w:r>
    </w:p>
    <w:sectPr w:rsidR="001400E4" w:rsidSect="00217C7F">
      <w:headerReference w:type="default" r:id="rId9"/>
      <w:footerReference w:type="even" r:id="rId10"/>
      <w:headerReference w:type="first" r:id="rId11"/>
      <w:footerReference w:type="first" r:id="rId12"/>
      <w:pgSz w:w="16839" w:h="11907" w:orient="landscape" w:code="9"/>
      <w:pgMar w:top="1134" w:right="993" w:bottom="1134" w:left="851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058" w:rsidRDefault="00397058">
      <w:pPr>
        <w:spacing w:after="0" w:line="240" w:lineRule="auto"/>
      </w:pPr>
      <w:r>
        <w:separator/>
      </w:r>
    </w:p>
  </w:endnote>
  <w:endnote w:type="continuationSeparator" w:id="0">
    <w:p w:rsidR="00397058" w:rsidRDefault="00397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B1A0020" wp14:editId="3F839880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705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886515C" wp14:editId="73EC0625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706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058" w:rsidRDefault="00397058">
      <w:pPr>
        <w:spacing w:after="0" w:line="240" w:lineRule="auto"/>
      </w:pPr>
      <w:r>
        <w:separator/>
      </w:r>
    </w:p>
  </w:footnote>
  <w:footnote w:type="continuationSeparator" w:id="0">
    <w:p w:rsidR="00397058" w:rsidRDefault="00397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ED70C6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6157FB36" wp14:editId="074D2D46">
              <wp:simplePos x="0" y="0"/>
              <wp:positionH relativeFrom="page">
                <wp:posOffset>10008585</wp:posOffset>
              </wp:positionH>
              <wp:positionV relativeFrom="page">
                <wp:posOffset>-252095</wp:posOffset>
              </wp:positionV>
              <wp:extent cx="680720" cy="10692765"/>
              <wp:effectExtent l="57150" t="19050" r="81280" b="8953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ln>
                        <a:headEnd/>
                        <a:tailEnd/>
                      </a:ln>
                    </wps:spPr>
                    <wps:style>
                      <a:lnRef idx="1">
                        <a:schemeClr val="accent4"/>
                      </a:lnRef>
                      <a:fillRef idx="3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6" style="position:absolute;margin-left:788.1pt;margin-top:-19.85pt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" fillcolor="#413253 [1639]" strokecolor="#795d9b [3047]">
              <v:fill color2="#775c99 [3015]" rotate="t" angle="180" colors="0 #5d417e;52429f #7b58a6;1 #7b57a8" focus="100%" type="gradient">
                <o:fill v:ext="view" type="gradientUnscaled"/>
              </v:fill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204B158" wp14:editId="3914784D">
              <wp:simplePos x="0" y="0"/>
              <wp:positionH relativeFrom="page">
                <wp:posOffset>10157460</wp:posOffset>
              </wp:positionH>
              <wp:positionV relativeFrom="page">
                <wp:posOffset>1205230</wp:posOffset>
              </wp:positionV>
              <wp:extent cx="409575" cy="4812030"/>
              <wp:effectExtent l="0" t="0" r="0" b="762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445235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445235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Zapisywanie wyrażeń algebraicznych</w:t>
                          </w:r>
                          <w:r w:rsidR="00C123B1" w:rsidRPr="00445235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.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 w:rsidRPr="005E12F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7" type="#_x0000_t202" style="position:absolute;margin-left:799.8pt;margin-top:94.9pt;width:32.25pt;height:378.9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445235">
                    <w:pPr>
                      <w:jc w:val="center"/>
                      <w:rPr>
                        <w:color w:val="FFFFFF"/>
                      </w:rPr>
                    </w:pPr>
                    <w:r w:rsidRPr="00445235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Zapisywanie wyrażeń algebraicznych</w:t>
                    </w:r>
                    <w:r w:rsidR="00C123B1" w:rsidRPr="00445235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.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 </w:t>
                    </w:r>
                    <w:r w:rsidRPr="005E12F5">
                      <w:rPr>
                        <w:rFonts w:ascii="Times New Roman" w:hAnsi="Times New Roman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67E4E47" wp14:editId="268DC339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8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h9Wsg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27873BD9" wp14:editId="0A0FBB04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29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8"/>
  </w:num>
  <w:num w:numId="8">
    <w:abstractNumId w:val="7"/>
  </w:num>
  <w:num w:numId="9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5FE4"/>
    <w:rsid w:val="00071C70"/>
    <w:rsid w:val="00076A0C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35A05"/>
    <w:rsid w:val="001400E4"/>
    <w:rsid w:val="00155D95"/>
    <w:rsid w:val="00162F6D"/>
    <w:rsid w:val="00167960"/>
    <w:rsid w:val="001749F4"/>
    <w:rsid w:val="00185C0E"/>
    <w:rsid w:val="00190708"/>
    <w:rsid w:val="001914FB"/>
    <w:rsid w:val="00193CE8"/>
    <w:rsid w:val="001A18F1"/>
    <w:rsid w:val="001B3C03"/>
    <w:rsid w:val="001F0A36"/>
    <w:rsid w:val="00200894"/>
    <w:rsid w:val="002011E6"/>
    <w:rsid w:val="002152B5"/>
    <w:rsid w:val="00216359"/>
    <w:rsid w:val="00217C7F"/>
    <w:rsid w:val="00231F5F"/>
    <w:rsid w:val="00237873"/>
    <w:rsid w:val="002411EC"/>
    <w:rsid w:val="00241DB3"/>
    <w:rsid w:val="00254E25"/>
    <w:rsid w:val="00267346"/>
    <w:rsid w:val="00282A47"/>
    <w:rsid w:val="002843F1"/>
    <w:rsid w:val="002957F1"/>
    <w:rsid w:val="002B424A"/>
    <w:rsid w:val="002B65A3"/>
    <w:rsid w:val="002C2BC9"/>
    <w:rsid w:val="002C2E18"/>
    <w:rsid w:val="002C4363"/>
    <w:rsid w:val="002E7CAF"/>
    <w:rsid w:val="003012F8"/>
    <w:rsid w:val="00313C00"/>
    <w:rsid w:val="00313C77"/>
    <w:rsid w:val="00322D94"/>
    <w:rsid w:val="003245E6"/>
    <w:rsid w:val="00335D2A"/>
    <w:rsid w:val="003367CA"/>
    <w:rsid w:val="0034678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97058"/>
    <w:rsid w:val="003B51C4"/>
    <w:rsid w:val="003C2150"/>
    <w:rsid w:val="003C50D3"/>
    <w:rsid w:val="0043523E"/>
    <w:rsid w:val="00445235"/>
    <w:rsid w:val="00456B46"/>
    <w:rsid w:val="00483427"/>
    <w:rsid w:val="0048674D"/>
    <w:rsid w:val="00494865"/>
    <w:rsid w:val="00495CF1"/>
    <w:rsid w:val="004E612C"/>
    <w:rsid w:val="00524E3C"/>
    <w:rsid w:val="00525657"/>
    <w:rsid w:val="00526002"/>
    <w:rsid w:val="00533D49"/>
    <w:rsid w:val="00541E77"/>
    <w:rsid w:val="00567D35"/>
    <w:rsid w:val="00573FD3"/>
    <w:rsid w:val="00576739"/>
    <w:rsid w:val="0058526E"/>
    <w:rsid w:val="0059065E"/>
    <w:rsid w:val="00594B41"/>
    <w:rsid w:val="005965CF"/>
    <w:rsid w:val="00597AC4"/>
    <w:rsid w:val="005A522C"/>
    <w:rsid w:val="005B3020"/>
    <w:rsid w:val="005B3E89"/>
    <w:rsid w:val="005C0538"/>
    <w:rsid w:val="005C1B24"/>
    <w:rsid w:val="005D1E81"/>
    <w:rsid w:val="005E1805"/>
    <w:rsid w:val="005E31C7"/>
    <w:rsid w:val="005E5D03"/>
    <w:rsid w:val="00602A02"/>
    <w:rsid w:val="006055F4"/>
    <w:rsid w:val="006369DA"/>
    <w:rsid w:val="00656333"/>
    <w:rsid w:val="0066326B"/>
    <w:rsid w:val="00670B64"/>
    <w:rsid w:val="00672437"/>
    <w:rsid w:val="00674085"/>
    <w:rsid w:val="006A7E5D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84236"/>
    <w:rsid w:val="00786B2F"/>
    <w:rsid w:val="007A1EF6"/>
    <w:rsid w:val="007A5143"/>
    <w:rsid w:val="007B4978"/>
    <w:rsid w:val="007D0166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C3BDB"/>
    <w:rsid w:val="008D3515"/>
    <w:rsid w:val="008E0E29"/>
    <w:rsid w:val="008E3144"/>
    <w:rsid w:val="008F2AF5"/>
    <w:rsid w:val="008F7EA5"/>
    <w:rsid w:val="0092452D"/>
    <w:rsid w:val="009274B9"/>
    <w:rsid w:val="00937563"/>
    <w:rsid w:val="00942478"/>
    <w:rsid w:val="00944FCD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2D92"/>
    <w:rsid w:val="009D7510"/>
    <w:rsid w:val="009E4734"/>
    <w:rsid w:val="009F608D"/>
    <w:rsid w:val="009F6C8B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641F"/>
    <w:rsid w:val="00B2712A"/>
    <w:rsid w:val="00B528D2"/>
    <w:rsid w:val="00B55938"/>
    <w:rsid w:val="00B67C58"/>
    <w:rsid w:val="00B725F1"/>
    <w:rsid w:val="00B74432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4260D"/>
    <w:rsid w:val="00C56F1F"/>
    <w:rsid w:val="00C676C5"/>
    <w:rsid w:val="00C73231"/>
    <w:rsid w:val="00C73DB8"/>
    <w:rsid w:val="00C75285"/>
    <w:rsid w:val="00C86A10"/>
    <w:rsid w:val="00CA60E8"/>
    <w:rsid w:val="00CB7B74"/>
    <w:rsid w:val="00CC4027"/>
    <w:rsid w:val="00CD4929"/>
    <w:rsid w:val="00CD6123"/>
    <w:rsid w:val="00CE24DA"/>
    <w:rsid w:val="00CE577E"/>
    <w:rsid w:val="00D00048"/>
    <w:rsid w:val="00D21E13"/>
    <w:rsid w:val="00D237C0"/>
    <w:rsid w:val="00D24FA6"/>
    <w:rsid w:val="00D31626"/>
    <w:rsid w:val="00D3383F"/>
    <w:rsid w:val="00D36EC9"/>
    <w:rsid w:val="00D469F5"/>
    <w:rsid w:val="00D61106"/>
    <w:rsid w:val="00D623FB"/>
    <w:rsid w:val="00D62D67"/>
    <w:rsid w:val="00D6553D"/>
    <w:rsid w:val="00D75403"/>
    <w:rsid w:val="00D90B1D"/>
    <w:rsid w:val="00DA1DCA"/>
    <w:rsid w:val="00DB718D"/>
    <w:rsid w:val="00DC28F1"/>
    <w:rsid w:val="00DD1F2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6075E"/>
    <w:rsid w:val="00EC015C"/>
    <w:rsid w:val="00EC4C37"/>
    <w:rsid w:val="00EC6BF1"/>
    <w:rsid w:val="00ED65FA"/>
    <w:rsid w:val="00ED70C6"/>
    <w:rsid w:val="00EE2B0C"/>
    <w:rsid w:val="00EF6334"/>
    <w:rsid w:val="00F13A03"/>
    <w:rsid w:val="00F42F1F"/>
    <w:rsid w:val="00F53D26"/>
    <w:rsid w:val="00F541B2"/>
    <w:rsid w:val="00F6262A"/>
    <w:rsid w:val="00F65C84"/>
    <w:rsid w:val="00F93220"/>
    <w:rsid w:val="00FA3D50"/>
    <w:rsid w:val="00FB1620"/>
    <w:rsid w:val="00FC3E79"/>
    <w:rsid w:val="00FC485E"/>
    <w:rsid w:val="00FF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CBD0E-53CC-4F33-B9E7-BD24A54BA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18</TotalTime>
  <Pages>1</Pages>
  <Words>51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/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Ania</cp:lastModifiedBy>
  <cp:revision>7</cp:revision>
  <cp:lastPrinted>2013-08-20T19:51:00Z</cp:lastPrinted>
  <dcterms:created xsi:type="dcterms:W3CDTF">2013-08-18T22:45:00Z</dcterms:created>
  <dcterms:modified xsi:type="dcterms:W3CDTF">2013-08-20T19:51:00Z</dcterms:modified>
</cp:coreProperties>
</file>